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1C02B" w14:textId="66F65465" w:rsidR="000E3D29" w:rsidRPr="000465ED" w:rsidRDefault="000E3D29" w:rsidP="009C157D">
      <w:pPr>
        <w:spacing w:after="0"/>
        <w:jc w:val="right"/>
        <w:rPr>
          <w:rFonts w:ascii="Cambria" w:hAnsi="Cambria"/>
          <w:b/>
          <w:szCs w:val="24"/>
        </w:rPr>
      </w:pPr>
      <w:r w:rsidRPr="009C157D">
        <w:rPr>
          <w:rFonts w:ascii="Cambria" w:hAnsi="Cambria"/>
          <w:szCs w:val="24"/>
        </w:rPr>
        <w:tab/>
      </w:r>
      <w:r w:rsidRPr="009C157D">
        <w:rPr>
          <w:rFonts w:ascii="Cambria" w:hAnsi="Cambria"/>
          <w:szCs w:val="24"/>
        </w:rPr>
        <w:tab/>
      </w:r>
      <w:r w:rsidRPr="009C157D">
        <w:rPr>
          <w:rFonts w:ascii="Cambria" w:hAnsi="Cambria"/>
          <w:szCs w:val="24"/>
        </w:rPr>
        <w:tab/>
      </w:r>
      <w:r w:rsidRPr="009C157D">
        <w:rPr>
          <w:rFonts w:ascii="Cambria" w:hAnsi="Cambria"/>
          <w:szCs w:val="24"/>
        </w:rPr>
        <w:tab/>
      </w:r>
      <w:r w:rsidRPr="000465ED">
        <w:rPr>
          <w:rFonts w:ascii="Cambria" w:hAnsi="Cambria"/>
          <w:b/>
          <w:szCs w:val="24"/>
        </w:rPr>
        <w:t>Anexa nr.</w:t>
      </w:r>
      <w:r w:rsidR="000A5816">
        <w:rPr>
          <w:rFonts w:ascii="Cambria" w:hAnsi="Cambria"/>
          <w:b/>
          <w:szCs w:val="24"/>
        </w:rPr>
        <w:t xml:space="preserve"> </w:t>
      </w:r>
      <w:r w:rsidR="000F1FFE">
        <w:rPr>
          <w:rFonts w:ascii="Cambria" w:hAnsi="Cambria"/>
          <w:b/>
          <w:szCs w:val="24"/>
        </w:rPr>
        <w:t>2</w:t>
      </w:r>
    </w:p>
    <w:p w14:paraId="5C21BEC7" w14:textId="347230E7" w:rsidR="00983625" w:rsidRPr="009C157D" w:rsidRDefault="000E3D29" w:rsidP="009C157D">
      <w:pPr>
        <w:spacing w:after="0"/>
        <w:jc w:val="right"/>
        <w:rPr>
          <w:rFonts w:ascii="Cambria" w:hAnsi="Cambria"/>
          <w:szCs w:val="24"/>
        </w:rPr>
      </w:pPr>
      <w:r w:rsidRPr="000465ED">
        <w:rPr>
          <w:rFonts w:ascii="Cambria" w:hAnsi="Cambria"/>
          <w:b/>
          <w:szCs w:val="24"/>
        </w:rPr>
        <w:t xml:space="preserve">la </w:t>
      </w:r>
      <w:r w:rsidR="002E2EDA">
        <w:rPr>
          <w:rFonts w:ascii="Cambria" w:hAnsi="Cambria"/>
          <w:b/>
          <w:szCs w:val="24"/>
        </w:rPr>
        <w:t>Contract</w:t>
      </w:r>
      <w:r w:rsidR="00DD6964" w:rsidRPr="009C157D">
        <w:rPr>
          <w:rFonts w:ascii="Cambria" w:hAnsi="Cambria"/>
          <w:szCs w:val="24"/>
        </w:rPr>
        <w:br/>
      </w:r>
    </w:p>
    <w:p w14:paraId="06D49BDE" w14:textId="65599AE0" w:rsidR="00601DBF" w:rsidRDefault="00DD6964" w:rsidP="00601DBF">
      <w:pPr>
        <w:spacing w:before="80" w:after="0" w:line="240" w:lineRule="auto"/>
        <w:jc w:val="center"/>
        <w:rPr>
          <w:rFonts w:ascii="Cambria" w:hAnsi="Cambria"/>
          <w:b/>
          <w:color w:val="000000"/>
          <w:szCs w:val="24"/>
        </w:rPr>
      </w:pPr>
      <w:r w:rsidRPr="009C157D">
        <w:rPr>
          <w:rFonts w:ascii="Cambria" w:hAnsi="Cambria"/>
          <w:b/>
          <w:color w:val="000000"/>
          <w:szCs w:val="24"/>
        </w:rPr>
        <w:t>R</w:t>
      </w:r>
      <w:r w:rsidR="00601DBF">
        <w:rPr>
          <w:rFonts w:ascii="Cambria" w:hAnsi="Cambria"/>
          <w:b/>
          <w:color w:val="000000"/>
          <w:szCs w:val="24"/>
        </w:rPr>
        <w:t>EGULAMENT</w:t>
      </w:r>
      <w:r w:rsidR="003D7175">
        <w:rPr>
          <w:rFonts w:ascii="Cambria" w:hAnsi="Cambria"/>
          <w:b/>
          <w:color w:val="000000"/>
          <w:szCs w:val="24"/>
        </w:rPr>
        <w:t>UL</w:t>
      </w:r>
    </w:p>
    <w:p w14:paraId="6E423E36" w14:textId="7C09B44D" w:rsidR="00601DBF" w:rsidRPr="009953B6" w:rsidRDefault="00075B44" w:rsidP="00601DBF">
      <w:pPr>
        <w:spacing w:before="80" w:after="0" w:line="240" w:lineRule="auto"/>
        <w:jc w:val="center"/>
        <w:rPr>
          <w:rFonts w:ascii="Cambria" w:hAnsi="Cambria"/>
          <w:b/>
          <w:color w:val="000000"/>
          <w:szCs w:val="24"/>
        </w:rPr>
      </w:pPr>
      <w:r w:rsidRPr="009C157D">
        <w:rPr>
          <w:rFonts w:ascii="Cambria" w:hAnsi="Cambria"/>
          <w:b/>
          <w:color w:val="000000"/>
          <w:szCs w:val="24"/>
        </w:rPr>
        <w:t xml:space="preserve"> </w:t>
      </w:r>
      <w:r w:rsidR="00601DBF" w:rsidRPr="007C07B2">
        <w:rPr>
          <w:rFonts w:ascii="Cambria" w:hAnsi="Cambria"/>
          <w:b/>
          <w:color w:val="000000"/>
          <w:szCs w:val="24"/>
        </w:rPr>
        <w:t xml:space="preserve">serviciului de </w:t>
      </w:r>
      <w:r w:rsidR="00601DBF" w:rsidRPr="007C07B2">
        <w:rPr>
          <w:rFonts w:ascii="Cambria" w:hAnsi="Cambria"/>
          <w:b/>
          <w:iCs/>
          <w:color w:val="000000"/>
          <w:szCs w:val="24"/>
        </w:rPr>
        <w:t>iluminat</w:t>
      </w:r>
      <w:r w:rsidR="00601DBF" w:rsidRPr="007C07B2">
        <w:rPr>
          <w:rFonts w:ascii="Cambria" w:hAnsi="Cambria"/>
          <w:b/>
          <w:color w:val="000000"/>
          <w:szCs w:val="24"/>
        </w:rPr>
        <w:t xml:space="preserve"> public </w:t>
      </w:r>
      <w:r w:rsidR="00AE654D">
        <w:rPr>
          <w:rFonts w:ascii="Cambria" w:hAnsi="Cambria"/>
          <w:b/>
          <w:color w:val="000000"/>
          <w:szCs w:val="24"/>
        </w:rPr>
        <w:t>î</w:t>
      </w:r>
      <w:r w:rsidR="003D7175">
        <w:rPr>
          <w:rFonts w:ascii="Cambria" w:hAnsi="Cambria"/>
          <w:b/>
          <w:color w:val="000000"/>
          <w:szCs w:val="24"/>
        </w:rPr>
        <w:t>n</w:t>
      </w:r>
      <w:r w:rsidR="00601DBF" w:rsidRPr="007C07B2">
        <w:rPr>
          <w:rFonts w:ascii="Cambria" w:hAnsi="Cambria"/>
          <w:b/>
          <w:color w:val="000000"/>
          <w:szCs w:val="24"/>
        </w:rPr>
        <w:t xml:space="preserve"> municipiul Târgu Secuiesc</w:t>
      </w:r>
    </w:p>
    <w:p w14:paraId="7E598C48" w14:textId="77777777" w:rsidR="00601DBF" w:rsidRPr="007C07B2" w:rsidRDefault="00601DBF" w:rsidP="00601DBF">
      <w:pPr>
        <w:spacing w:before="26" w:after="240" w:line="240" w:lineRule="auto"/>
        <w:rPr>
          <w:rFonts w:ascii="Cambria" w:hAnsi="Cambria"/>
          <w:color w:val="000000"/>
          <w:szCs w:val="24"/>
        </w:rPr>
      </w:pPr>
    </w:p>
    <w:p w14:paraId="063F1433" w14:textId="77777777" w:rsidR="009C157D" w:rsidRPr="009C157D" w:rsidRDefault="009C157D" w:rsidP="009C157D">
      <w:pPr>
        <w:spacing w:before="146" w:after="0"/>
        <w:jc w:val="center"/>
        <w:rPr>
          <w:rFonts w:ascii="Cambria" w:hAnsi="Cambria"/>
          <w:szCs w:val="24"/>
        </w:rPr>
      </w:pPr>
    </w:p>
    <w:p w14:paraId="5901FE02" w14:textId="093C7D36" w:rsidR="00983625" w:rsidRPr="009C157D" w:rsidRDefault="00DD6964" w:rsidP="009C157D">
      <w:pPr>
        <w:spacing w:before="80" w:after="0"/>
        <w:jc w:val="center"/>
        <w:rPr>
          <w:rFonts w:ascii="Cambria" w:hAnsi="Cambria"/>
          <w:szCs w:val="24"/>
        </w:rPr>
      </w:pPr>
      <w:r w:rsidRPr="009C157D">
        <w:rPr>
          <w:rFonts w:ascii="Cambria" w:hAnsi="Cambria"/>
          <w:b/>
          <w:color w:val="000000"/>
          <w:szCs w:val="24"/>
        </w:rPr>
        <w:t>CAPITOLUL I:</w:t>
      </w:r>
      <w:r w:rsidR="00EE0DDE">
        <w:rPr>
          <w:rFonts w:ascii="Cambria" w:hAnsi="Cambria"/>
          <w:b/>
          <w:color w:val="000000"/>
          <w:szCs w:val="24"/>
        </w:rPr>
        <w:t xml:space="preserve"> </w:t>
      </w:r>
      <w:r w:rsidRPr="009C157D">
        <w:rPr>
          <w:rFonts w:ascii="Cambria" w:hAnsi="Cambria"/>
          <w:b/>
          <w:color w:val="000000"/>
          <w:szCs w:val="24"/>
        </w:rPr>
        <w:t>Dispoziţii generale</w:t>
      </w:r>
    </w:p>
    <w:p w14:paraId="3C7A842B"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1 </w:t>
      </w:r>
    </w:p>
    <w:p w14:paraId="432D3F9C" w14:textId="755DF1CC"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(1)Prevederile prezentului regulament-cadru se aplică serviciului de </w:t>
      </w:r>
      <w:r w:rsidRPr="009C157D">
        <w:rPr>
          <w:rFonts w:ascii="Cambria" w:hAnsi="Cambria"/>
          <w:i/>
          <w:color w:val="000000"/>
          <w:szCs w:val="24"/>
        </w:rPr>
        <w:t>iluminat public</w:t>
      </w:r>
      <w:r w:rsidRPr="009C157D">
        <w:rPr>
          <w:rFonts w:ascii="Cambria" w:hAnsi="Cambria"/>
          <w:color w:val="000000"/>
          <w:szCs w:val="24"/>
        </w:rPr>
        <w:t xml:space="preserve"> din </w:t>
      </w:r>
      <w:r w:rsidR="00075B44" w:rsidRPr="009C157D">
        <w:rPr>
          <w:rFonts w:ascii="Cambria" w:hAnsi="Cambria"/>
          <w:color w:val="000000"/>
          <w:szCs w:val="24"/>
        </w:rPr>
        <w:t xml:space="preserve">Municipiul Târgu Secuiesc. </w:t>
      </w:r>
    </w:p>
    <w:p w14:paraId="39EE2348" w14:textId="43702490"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(2)Prezentul regulament-cadru stabileşte </w:t>
      </w:r>
      <w:r w:rsidRPr="009C157D">
        <w:rPr>
          <w:rFonts w:ascii="Cambria" w:hAnsi="Cambria"/>
          <w:i/>
          <w:color w:val="000000"/>
          <w:szCs w:val="24"/>
        </w:rPr>
        <w:t>cadrul</w:t>
      </w:r>
      <w:r w:rsidRPr="009C157D">
        <w:rPr>
          <w:rFonts w:ascii="Cambria" w:hAnsi="Cambria"/>
          <w:color w:val="000000"/>
          <w:szCs w:val="24"/>
        </w:rPr>
        <w:t xml:space="preserve"> juridic unitar privind desfăşurarea serviciului de </w:t>
      </w:r>
      <w:r w:rsidRPr="009C157D">
        <w:rPr>
          <w:rFonts w:ascii="Cambria" w:hAnsi="Cambria"/>
          <w:i/>
          <w:color w:val="000000"/>
          <w:szCs w:val="24"/>
        </w:rPr>
        <w:t>iluminat public</w:t>
      </w:r>
      <w:r w:rsidRPr="009C157D">
        <w:rPr>
          <w:rFonts w:ascii="Cambria" w:hAnsi="Cambria"/>
          <w:color w:val="000000"/>
          <w:szCs w:val="24"/>
        </w:rPr>
        <w:t>, definind modalităţile şi condiţiile-cadru ce trebuie îndeplinite pentru asigurarea serviciului, indicatorii de performanţă, condiţiile tehnice, raporturile dintre operator şi utilizator.</w:t>
      </w:r>
    </w:p>
    <w:p w14:paraId="7FCC524D" w14:textId="3C7814CC"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(3)Prevederile prezentului regulament se aplică, de asemenea, la întreţinerea componentelor sistemului de </w:t>
      </w:r>
      <w:r w:rsidRPr="009C157D">
        <w:rPr>
          <w:rFonts w:ascii="Cambria" w:hAnsi="Cambria"/>
          <w:i/>
          <w:color w:val="000000"/>
          <w:szCs w:val="24"/>
        </w:rPr>
        <w:t>iluminat public</w:t>
      </w:r>
      <w:r w:rsidRPr="009C157D">
        <w:rPr>
          <w:rFonts w:ascii="Cambria" w:hAnsi="Cambria"/>
          <w:color w:val="000000"/>
          <w:szCs w:val="24"/>
        </w:rPr>
        <w:t>.</w:t>
      </w:r>
    </w:p>
    <w:p w14:paraId="5C7E494F" w14:textId="79815508"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(4)Operatorii serviciului de </w:t>
      </w:r>
      <w:r w:rsidRPr="009C157D">
        <w:rPr>
          <w:rFonts w:ascii="Cambria" w:hAnsi="Cambria"/>
          <w:i/>
          <w:color w:val="000000"/>
          <w:szCs w:val="24"/>
        </w:rPr>
        <w:t>iluminat public</w:t>
      </w:r>
      <w:r w:rsidRPr="009C157D">
        <w:rPr>
          <w:rFonts w:ascii="Cambria" w:hAnsi="Cambria"/>
          <w:color w:val="000000"/>
          <w:szCs w:val="24"/>
        </w:rPr>
        <w:t xml:space="preserve">, indiferent de forma de proprietate, organizare şi de modul în care este organizată gestiunea serviciului în </w:t>
      </w:r>
      <w:r w:rsidRPr="009C157D">
        <w:rPr>
          <w:rFonts w:ascii="Cambria" w:hAnsi="Cambria"/>
          <w:i/>
          <w:color w:val="000000"/>
          <w:szCs w:val="24"/>
        </w:rPr>
        <w:t>cadrul</w:t>
      </w:r>
      <w:r w:rsidRPr="009C157D">
        <w:rPr>
          <w:rFonts w:ascii="Cambria" w:hAnsi="Cambria"/>
          <w:color w:val="000000"/>
          <w:szCs w:val="24"/>
        </w:rPr>
        <w:t xml:space="preserve"> UAT Mun. Târgu Secuiesc, se vor conforma prevederilor prezentului regulament.</w:t>
      </w:r>
    </w:p>
    <w:p w14:paraId="73CF46EB" w14:textId="4BEC0948"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(5)Condiţiile tehnice şi indicatorii de performanţă prevăzuţi în prezentul regulament au caracter minimal. Consiliul Local al municipiului Târgu Secuiesc poate aproba şi alte condiţii tehnice sau alţi indicatori de performanţă pentru serviciul de </w:t>
      </w:r>
      <w:r w:rsidRPr="009C157D">
        <w:rPr>
          <w:rFonts w:ascii="Cambria" w:hAnsi="Cambria"/>
          <w:i/>
          <w:color w:val="000000"/>
          <w:szCs w:val="24"/>
        </w:rPr>
        <w:t>iluminat public</w:t>
      </w:r>
      <w:r w:rsidRPr="009C157D">
        <w:rPr>
          <w:rFonts w:ascii="Cambria" w:hAnsi="Cambria"/>
          <w:color w:val="000000"/>
          <w:szCs w:val="24"/>
        </w:rPr>
        <w:t>, pe baza unor studii de specialitate.</w:t>
      </w:r>
    </w:p>
    <w:p w14:paraId="71E0A2CC"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(6)Orice dezvoltare a reţelei electrice de joasă tensiune destinată </w:t>
      </w:r>
      <w:r w:rsidRPr="009C157D">
        <w:rPr>
          <w:rFonts w:ascii="Cambria" w:hAnsi="Cambria"/>
          <w:i/>
          <w:color w:val="000000"/>
          <w:szCs w:val="24"/>
        </w:rPr>
        <w:t>iluminatului public</w:t>
      </w:r>
      <w:r w:rsidRPr="009C157D">
        <w:rPr>
          <w:rFonts w:ascii="Cambria" w:hAnsi="Cambria"/>
          <w:color w:val="000000"/>
          <w:szCs w:val="24"/>
        </w:rPr>
        <w:t xml:space="preserve"> se face cu respectarea prezentului regulament-cadru.</w:t>
      </w:r>
    </w:p>
    <w:p w14:paraId="51D26F02"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2 </w:t>
      </w:r>
    </w:p>
    <w:p w14:paraId="10F9862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Desfăşurarea serviciului de </w:t>
      </w:r>
      <w:r w:rsidRPr="009C157D">
        <w:rPr>
          <w:rFonts w:ascii="Cambria" w:hAnsi="Cambria"/>
          <w:i/>
          <w:color w:val="000000"/>
          <w:szCs w:val="24"/>
        </w:rPr>
        <w:t>iluminat public</w:t>
      </w:r>
      <w:r w:rsidRPr="009C157D">
        <w:rPr>
          <w:rFonts w:ascii="Cambria" w:hAnsi="Cambria"/>
          <w:color w:val="000000"/>
          <w:szCs w:val="24"/>
        </w:rPr>
        <w:t xml:space="preserve"> trebuie să asigure satisfacerea unor cerinţe şi nevoi de utilitate </w:t>
      </w:r>
      <w:r w:rsidRPr="009C157D">
        <w:rPr>
          <w:rFonts w:ascii="Cambria" w:hAnsi="Cambria"/>
          <w:i/>
          <w:color w:val="000000"/>
          <w:szCs w:val="24"/>
        </w:rPr>
        <w:t>publică</w:t>
      </w:r>
      <w:r w:rsidRPr="009C157D">
        <w:rPr>
          <w:rFonts w:ascii="Cambria" w:hAnsi="Cambria"/>
          <w:color w:val="000000"/>
          <w:szCs w:val="24"/>
        </w:rPr>
        <w:t xml:space="preserve"> ale comunităţilor locale, şi anume:</w:t>
      </w:r>
    </w:p>
    <w:p w14:paraId="4F9C6B9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a)ridicarea gradului de civilizaţie, a confortului şi a calităţii vieţii;</w:t>
      </w:r>
    </w:p>
    <w:p w14:paraId="3ED98A5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b)creşterea gradului de securitate individuală şi colectivă în </w:t>
      </w:r>
      <w:r w:rsidRPr="009C157D">
        <w:rPr>
          <w:rFonts w:ascii="Cambria" w:hAnsi="Cambria"/>
          <w:i/>
          <w:color w:val="000000"/>
          <w:szCs w:val="24"/>
        </w:rPr>
        <w:t>cadrul</w:t>
      </w:r>
      <w:r w:rsidRPr="009C157D">
        <w:rPr>
          <w:rFonts w:ascii="Cambria" w:hAnsi="Cambria"/>
          <w:color w:val="000000"/>
          <w:szCs w:val="24"/>
        </w:rPr>
        <w:t xml:space="preserve"> comunităţilor locale, precum şi a gradului de siguranţă a circulaţiei rutiere şi pietonale;</w:t>
      </w:r>
    </w:p>
    <w:p w14:paraId="3A9D857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c)punerea în valoare, prin </w:t>
      </w:r>
      <w:r w:rsidRPr="009C157D">
        <w:rPr>
          <w:rFonts w:ascii="Cambria" w:hAnsi="Cambria"/>
          <w:i/>
          <w:color w:val="000000"/>
          <w:szCs w:val="24"/>
        </w:rPr>
        <w:t>iluminat</w:t>
      </w:r>
      <w:r w:rsidRPr="009C157D">
        <w:rPr>
          <w:rFonts w:ascii="Cambria" w:hAnsi="Cambria"/>
          <w:color w:val="000000"/>
          <w:szCs w:val="24"/>
        </w:rPr>
        <w:t xml:space="preserve"> adecvat, a elementelor arhitectonice şi peisagistice ale localităţilor, precum şi marcarea evenimentelor festive şi a sărbătorilor legale sau religioase;</w:t>
      </w:r>
    </w:p>
    <w:p w14:paraId="48173B1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d)susţinerea şi stimularea dezvoltării economico-sociale a localităţilor;</w:t>
      </w:r>
    </w:p>
    <w:p w14:paraId="3E41E48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e)funcţionarea şi exploatarea în condiţii de siguranţă a infrastructurii aferente serviciului.</w:t>
      </w:r>
    </w:p>
    <w:p w14:paraId="51641721" w14:textId="77777777" w:rsidR="00EC7158" w:rsidRDefault="00EC7158" w:rsidP="009C157D">
      <w:pPr>
        <w:spacing w:before="80" w:after="0"/>
        <w:jc w:val="both"/>
        <w:rPr>
          <w:rFonts w:ascii="Cambria" w:hAnsi="Cambria"/>
          <w:b/>
          <w:color w:val="000000"/>
          <w:szCs w:val="24"/>
        </w:rPr>
      </w:pPr>
    </w:p>
    <w:p w14:paraId="09CC6AE6" w14:textId="77777777" w:rsidR="00EC7158" w:rsidRDefault="00EC7158" w:rsidP="009C157D">
      <w:pPr>
        <w:spacing w:before="80" w:after="0"/>
        <w:jc w:val="both"/>
        <w:rPr>
          <w:rFonts w:ascii="Cambria" w:hAnsi="Cambria"/>
          <w:b/>
          <w:color w:val="000000"/>
          <w:szCs w:val="24"/>
        </w:rPr>
      </w:pPr>
    </w:p>
    <w:p w14:paraId="00E8D15C" w14:textId="07D8233C"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3 </w:t>
      </w:r>
    </w:p>
    <w:p w14:paraId="7EB4606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În sensul prezentului regulament-cadru, termenii şi noţiunile utilizate se definesc după cum urmează:</w:t>
      </w:r>
    </w:p>
    <w:p w14:paraId="68E25EA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3.1.autorităţi de reglementare competente - Autoritatea Naţională de Reglementare pentru Serviciile Comunitare de Utilităţi </w:t>
      </w:r>
      <w:r w:rsidRPr="009C157D">
        <w:rPr>
          <w:rFonts w:ascii="Cambria" w:hAnsi="Cambria"/>
          <w:i/>
          <w:color w:val="000000"/>
          <w:szCs w:val="24"/>
        </w:rPr>
        <w:t>Publice</w:t>
      </w:r>
      <w:r w:rsidRPr="009C157D">
        <w:rPr>
          <w:rFonts w:ascii="Cambria" w:hAnsi="Cambria"/>
          <w:color w:val="000000"/>
          <w:szCs w:val="24"/>
        </w:rPr>
        <w:t>, denumită în continuare A.N.R.S.C, şi Autoritatea Naţională de Reglementare în Domeniul Energiei, denumită în continuare A.N.R.E.;</w:t>
      </w:r>
    </w:p>
    <w:p w14:paraId="4F5603F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3.2.balast - dispozitiv montat în circuitul de alimentare a uneia sau mai multor lămpi cu descărcări, având drept scop limitarea curentului la valoarea necesară;</w:t>
      </w:r>
    </w:p>
    <w:p w14:paraId="31E2BF4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3.3.beneficiari ai serviciului de </w:t>
      </w:r>
      <w:r w:rsidRPr="009C157D">
        <w:rPr>
          <w:rFonts w:ascii="Cambria" w:hAnsi="Cambria"/>
          <w:i/>
          <w:color w:val="000000"/>
          <w:szCs w:val="24"/>
        </w:rPr>
        <w:t>iluminat public</w:t>
      </w:r>
      <w:r w:rsidRPr="009C157D">
        <w:rPr>
          <w:rFonts w:ascii="Cambria" w:hAnsi="Cambria"/>
          <w:color w:val="000000"/>
          <w:szCs w:val="24"/>
        </w:rPr>
        <w:t xml:space="preserve"> - comunităţile locale în ansamblul lor;</w:t>
      </w:r>
    </w:p>
    <w:p w14:paraId="62D192A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3.4.caracteristici tehnice - totalitatea datelor şi elementelor de natură tehnică, referitoare la o instalaţie sau la un sistem de </w:t>
      </w:r>
      <w:r w:rsidRPr="009C157D">
        <w:rPr>
          <w:rFonts w:ascii="Cambria" w:hAnsi="Cambria"/>
          <w:i/>
          <w:color w:val="000000"/>
          <w:szCs w:val="24"/>
        </w:rPr>
        <w:t>iluminat</w:t>
      </w:r>
      <w:r w:rsidRPr="009C157D">
        <w:rPr>
          <w:rFonts w:ascii="Cambria" w:hAnsi="Cambria"/>
          <w:color w:val="000000"/>
          <w:szCs w:val="24"/>
        </w:rPr>
        <w:t>;</w:t>
      </w:r>
    </w:p>
    <w:p w14:paraId="1CF4453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3.5.dispozitiv (corp) de </w:t>
      </w:r>
      <w:r w:rsidRPr="009C157D">
        <w:rPr>
          <w:rFonts w:ascii="Cambria" w:hAnsi="Cambria"/>
          <w:i/>
          <w:color w:val="000000"/>
          <w:szCs w:val="24"/>
        </w:rPr>
        <w:t>iluminat</w:t>
      </w:r>
      <w:r w:rsidRPr="009C157D">
        <w:rPr>
          <w:rFonts w:ascii="Cambria" w:hAnsi="Cambria"/>
          <w:color w:val="000000"/>
          <w:szCs w:val="24"/>
        </w:rPr>
        <w:t xml:space="preserve"> - aparatul de </w:t>
      </w:r>
      <w:r w:rsidRPr="009C157D">
        <w:rPr>
          <w:rFonts w:ascii="Cambria" w:hAnsi="Cambria"/>
          <w:i/>
          <w:color w:val="000000"/>
          <w:szCs w:val="24"/>
        </w:rPr>
        <w:t>iluminat</w:t>
      </w:r>
      <w:r w:rsidRPr="009C157D">
        <w:rPr>
          <w:rFonts w:ascii="Cambria" w:hAnsi="Cambria"/>
          <w:color w:val="000000"/>
          <w:szCs w:val="24"/>
        </w:rPr>
        <w:t xml:space="preserve"> care serveşte la distribuţia, filtrarea sau transmisia luminii produse de la una sau mai multe lămpi către exterior;</w:t>
      </w:r>
    </w:p>
    <w:p w14:paraId="6211524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3.6.echipament de măsurare - aparatura şi ansamblul instalaţiilor care servesc la măsurarea parametrilor serviciului de </w:t>
      </w:r>
      <w:r w:rsidRPr="009C157D">
        <w:rPr>
          <w:rFonts w:ascii="Cambria" w:hAnsi="Cambria"/>
          <w:i/>
          <w:color w:val="000000"/>
          <w:szCs w:val="24"/>
        </w:rPr>
        <w:t>iluminat public</w:t>
      </w:r>
      <w:r w:rsidRPr="009C157D">
        <w:rPr>
          <w:rFonts w:ascii="Cambria" w:hAnsi="Cambria"/>
          <w:color w:val="000000"/>
          <w:szCs w:val="24"/>
        </w:rPr>
        <w:t xml:space="preserve"> furnizat;</w:t>
      </w:r>
    </w:p>
    <w:p w14:paraId="4D8E908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3.7.efect de grotă neagră - senzaţie vizuală realizată la trecerea de la o valoare foarte mare a luminanţei la o alta mult mai mică;</w:t>
      </w:r>
    </w:p>
    <w:p w14:paraId="714BC5B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3.8.exploatarea/utilizarea sistemului de </w:t>
      </w:r>
      <w:r w:rsidRPr="009C157D">
        <w:rPr>
          <w:rFonts w:ascii="Cambria" w:hAnsi="Cambria"/>
          <w:i/>
          <w:color w:val="000000"/>
          <w:szCs w:val="24"/>
        </w:rPr>
        <w:t>iluminat public</w:t>
      </w:r>
      <w:r w:rsidRPr="009C157D">
        <w:rPr>
          <w:rFonts w:ascii="Cambria" w:hAnsi="Cambria"/>
          <w:color w:val="000000"/>
          <w:szCs w:val="24"/>
        </w:rPr>
        <w:t xml:space="preserve"> - ansamblu de operaţiuni şi activităţi executate pentru asigurarea continuităţii şi calităţii serviciului de </w:t>
      </w:r>
      <w:r w:rsidRPr="009C157D">
        <w:rPr>
          <w:rFonts w:ascii="Cambria" w:hAnsi="Cambria"/>
          <w:i/>
          <w:color w:val="000000"/>
          <w:szCs w:val="24"/>
        </w:rPr>
        <w:t>iluminat public</w:t>
      </w:r>
      <w:r w:rsidRPr="009C157D">
        <w:rPr>
          <w:rFonts w:ascii="Cambria" w:hAnsi="Cambria"/>
          <w:color w:val="000000"/>
          <w:szCs w:val="24"/>
        </w:rPr>
        <w:t xml:space="preserve"> în condiţii tehnico-economice şi de siguranţă corespunzătoare;</w:t>
      </w:r>
    </w:p>
    <w:p w14:paraId="02EBDCB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3.9.factor de menţinere a fluxului luminos - raportul între fluxul luminos al unei lămpi la un moment dat al vieţii sale şi fluxul luminos iniţial, lampa funcţionând în condiţiile specificate;</w:t>
      </w:r>
    </w:p>
    <w:p w14:paraId="2D7E073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3.10.flux luminos </w:t>
      </w:r>
      <w:r w:rsidRPr="009C157D">
        <w:rPr>
          <w:rFonts w:ascii="Cambria" w:hAnsi="Cambria"/>
          <w:noProof/>
          <w:szCs w:val="24"/>
          <w:lang w:val="en-US" w:eastAsia="en-US"/>
        </w:rPr>
        <w:drawing>
          <wp:inline distT="0" distB="0" distL="0" distR="0" wp14:anchorId="2FA74800" wp14:editId="3F8202F7">
            <wp:extent cx="123825" cy="133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3825" cy="133350"/>
                    </a:xfrm>
                    <a:prstGeom prst="rect">
                      <a:avLst/>
                    </a:prstGeom>
                  </pic:spPr>
                </pic:pic>
              </a:graphicData>
            </a:graphic>
          </wp:inline>
        </w:drawing>
      </w:r>
      <w:r w:rsidRPr="009C157D">
        <w:rPr>
          <w:rFonts w:ascii="Cambria" w:hAnsi="Cambria"/>
          <w:color w:val="000000"/>
          <w:szCs w:val="24"/>
        </w:rPr>
        <w:t xml:space="preserve"> - m</w:t>
      </w:r>
      <w:r w:rsidRPr="009C157D">
        <w:rPr>
          <w:rFonts w:ascii="Cambria" w:hAnsi="Cambria"/>
          <w:noProof/>
          <w:szCs w:val="24"/>
          <w:lang w:val="en-US" w:eastAsia="en-US"/>
        </w:rPr>
        <w:drawing>
          <wp:inline distT="0" distB="0" distL="0" distR="0" wp14:anchorId="79B884D6" wp14:editId="36CCEE0B">
            <wp:extent cx="152400" cy="161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2400" cy="161925"/>
                    </a:xfrm>
                    <a:prstGeom prst="rect">
                      <a:avLst/>
                    </a:prstGeom>
                  </pic:spPr>
                </pic:pic>
              </a:graphicData>
            </a:graphic>
          </wp:inline>
        </w:drawing>
      </w:r>
      <w:r w:rsidRPr="009C157D">
        <w:rPr>
          <w:rFonts w:ascii="Cambria" w:hAnsi="Cambria"/>
          <w:color w:val="000000"/>
          <w:szCs w:val="24"/>
        </w:rPr>
        <w:t>rimea derivată din fluxul energetic, evaluată prin acţiunea sa luminoasă asupra unui observator fotometric de referinţă;</w:t>
      </w:r>
    </w:p>
    <w:p w14:paraId="56E749B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3.11.grad de asigurare în furnizare - nivel procentual de asigurare a furnizării serviciului necesar utilizatorului, într-un interval de timp, precizat în anexa la contractul de furnizare/prestare a serviciului de </w:t>
      </w:r>
      <w:r w:rsidRPr="009C157D">
        <w:rPr>
          <w:rFonts w:ascii="Cambria" w:hAnsi="Cambria"/>
          <w:i/>
          <w:color w:val="000000"/>
          <w:szCs w:val="24"/>
        </w:rPr>
        <w:t>iluminat public</w:t>
      </w:r>
      <w:r w:rsidRPr="009C157D">
        <w:rPr>
          <w:rFonts w:ascii="Cambria" w:hAnsi="Cambria"/>
          <w:color w:val="000000"/>
          <w:szCs w:val="24"/>
        </w:rPr>
        <w:t>;</w:t>
      </w:r>
    </w:p>
    <w:p w14:paraId="020474B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3.12.igniter - dispozitiv care produce impulsuri de tensiune destinate să amorseze o lampă cu descărcări fără preîncălzirea electrozilor;</w:t>
      </w:r>
    </w:p>
    <w:p w14:paraId="7FFF160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3.13.</w:t>
      </w:r>
      <w:r w:rsidRPr="009C157D">
        <w:rPr>
          <w:rFonts w:ascii="Cambria" w:hAnsi="Cambria"/>
          <w:i/>
          <w:color w:val="000000"/>
          <w:szCs w:val="24"/>
        </w:rPr>
        <w:t>iluminare</w:t>
      </w:r>
      <w:r w:rsidRPr="009C157D">
        <w:rPr>
          <w:rFonts w:ascii="Cambria" w:hAnsi="Cambria"/>
          <w:color w:val="000000"/>
          <w:szCs w:val="24"/>
        </w:rPr>
        <w:t xml:space="preserve"> E - raportul dintre fluxul luminos receptat de o suprafaţă şi aria respectivă;</w:t>
      </w:r>
    </w:p>
    <w:p w14:paraId="77FDF50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3.14.</w:t>
      </w:r>
      <w:r w:rsidRPr="009C157D">
        <w:rPr>
          <w:rFonts w:ascii="Cambria" w:hAnsi="Cambria"/>
          <w:i/>
          <w:color w:val="000000"/>
          <w:szCs w:val="24"/>
        </w:rPr>
        <w:t>iluminare</w:t>
      </w:r>
      <w:r w:rsidRPr="009C157D">
        <w:rPr>
          <w:rFonts w:ascii="Cambria" w:hAnsi="Cambria"/>
          <w:color w:val="000000"/>
          <w:szCs w:val="24"/>
        </w:rPr>
        <w:t xml:space="preserve"> medie E</w:t>
      </w:r>
      <w:r w:rsidRPr="009C157D">
        <w:rPr>
          <w:rFonts w:ascii="Cambria" w:hAnsi="Cambria"/>
          <w:color w:val="000000"/>
          <w:szCs w:val="24"/>
          <w:vertAlign w:val="subscript"/>
        </w:rPr>
        <w:t>m</w:t>
      </w:r>
      <w:r w:rsidRPr="009C157D">
        <w:rPr>
          <w:rFonts w:ascii="Cambria" w:hAnsi="Cambria"/>
          <w:color w:val="000000"/>
          <w:szCs w:val="24"/>
        </w:rPr>
        <w:t xml:space="preserve"> - media aritmetică a iluminărilor pe suprafaţa de calcul avută în vedere;</w:t>
      </w:r>
    </w:p>
    <w:p w14:paraId="64AEB5B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3.15.</w:t>
      </w:r>
      <w:r w:rsidRPr="009C157D">
        <w:rPr>
          <w:rFonts w:ascii="Cambria" w:hAnsi="Cambria"/>
          <w:i/>
          <w:color w:val="000000"/>
          <w:szCs w:val="24"/>
        </w:rPr>
        <w:t>iluminare</w:t>
      </w:r>
      <w:r w:rsidRPr="009C157D">
        <w:rPr>
          <w:rFonts w:ascii="Cambria" w:hAnsi="Cambria"/>
          <w:color w:val="000000"/>
          <w:szCs w:val="24"/>
        </w:rPr>
        <w:t xml:space="preserve"> minimă E</w:t>
      </w:r>
      <w:r w:rsidRPr="009C157D">
        <w:rPr>
          <w:rFonts w:ascii="Cambria" w:hAnsi="Cambria"/>
          <w:color w:val="000000"/>
          <w:szCs w:val="24"/>
          <w:vertAlign w:val="subscript"/>
        </w:rPr>
        <w:t>mjn</w:t>
      </w:r>
      <w:r w:rsidRPr="009C157D">
        <w:rPr>
          <w:rFonts w:ascii="Cambria" w:hAnsi="Cambria"/>
          <w:color w:val="000000"/>
          <w:szCs w:val="24"/>
        </w:rPr>
        <w:t xml:space="preserve"> - cea mai mică valoare a iluminării punctuale pe suprafaţa de calcul avută în vedere;</w:t>
      </w:r>
    </w:p>
    <w:p w14:paraId="1D7EC83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3.16.</w:t>
      </w:r>
      <w:r w:rsidRPr="009C157D">
        <w:rPr>
          <w:rFonts w:ascii="Cambria" w:hAnsi="Cambria"/>
          <w:i/>
          <w:color w:val="000000"/>
          <w:szCs w:val="24"/>
        </w:rPr>
        <w:t>iluminat</w:t>
      </w:r>
      <w:r w:rsidRPr="009C157D">
        <w:rPr>
          <w:rFonts w:ascii="Cambria" w:hAnsi="Cambria"/>
          <w:color w:val="000000"/>
          <w:szCs w:val="24"/>
        </w:rPr>
        <w:t xml:space="preserve"> arhitectural - </w:t>
      </w:r>
      <w:r w:rsidRPr="009C157D">
        <w:rPr>
          <w:rFonts w:ascii="Cambria" w:hAnsi="Cambria"/>
          <w:i/>
          <w:color w:val="000000"/>
          <w:szCs w:val="24"/>
        </w:rPr>
        <w:t>iluminatul</w:t>
      </w:r>
      <w:r w:rsidRPr="009C157D">
        <w:rPr>
          <w:rFonts w:ascii="Cambria" w:hAnsi="Cambria"/>
          <w:color w:val="000000"/>
          <w:szCs w:val="24"/>
        </w:rPr>
        <w:t xml:space="preserve"> destinat punerii în evidenţă a unor monumente de artă sau istorice ori a unor obiective de importanţă </w:t>
      </w:r>
      <w:r w:rsidRPr="009C157D">
        <w:rPr>
          <w:rFonts w:ascii="Cambria" w:hAnsi="Cambria"/>
          <w:i/>
          <w:color w:val="000000"/>
          <w:szCs w:val="24"/>
        </w:rPr>
        <w:t>publică</w:t>
      </w:r>
      <w:r w:rsidRPr="009C157D">
        <w:rPr>
          <w:rFonts w:ascii="Cambria" w:hAnsi="Cambria"/>
          <w:color w:val="000000"/>
          <w:szCs w:val="24"/>
        </w:rPr>
        <w:t xml:space="preserve"> sau culturală pentru comunitatea locală;</w:t>
      </w:r>
    </w:p>
    <w:p w14:paraId="23D2999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3.17.</w:t>
      </w:r>
      <w:r w:rsidRPr="009C157D">
        <w:rPr>
          <w:rFonts w:ascii="Cambria" w:hAnsi="Cambria"/>
          <w:i/>
          <w:color w:val="000000"/>
          <w:szCs w:val="24"/>
        </w:rPr>
        <w:t>iluminat</w:t>
      </w:r>
      <w:r w:rsidRPr="009C157D">
        <w:rPr>
          <w:rFonts w:ascii="Cambria" w:hAnsi="Cambria"/>
          <w:color w:val="000000"/>
          <w:szCs w:val="24"/>
        </w:rPr>
        <w:t xml:space="preserve"> ornamental - </w:t>
      </w:r>
      <w:r w:rsidRPr="009C157D">
        <w:rPr>
          <w:rFonts w:ascii="Cambria" w:hAnsi="Cambria"/>
          <w:i/>
          <w:color w:val="000000"/>
          <w:szCs w:val="24"/>
        </w:rPr>
        <w:t>iluminatul</w:t>
      </w:r>
      <w:r w:rsidRPr="009C157D">
        <w:rPr>
          <w:rFonts w:ascii="Cambria" w:hAnsi="Cambria"/>
          <w:color w:val="000000"/>
          <w:szCs w:val="24"/>
        </w:rPr>
        <w:t xml:space="preserve"> zonelor destinate parcurilor, spaţiilor de agrement, pieţelor, târgurilor şi altora asemenea;</w:t>
      </w:r>
    </w:p>
    <w:p w14:paraId="693FDA1F" w14:textId="7AF2D747" w:rsidR="00983625" w:rsidRPr="009C157D" w:rsidRDefault="00DD6964" w:rsidP="009C157D">
      <w:pPr>
        <w:spacing w:after="0"/>
        <w:jc w:val="both"/>
        <w:rPr>
          <w:rFonts w:ascii="Cambria" w:hAnsi="Cambria"/>
          <w:szCs w:val="24"/>
        </w:rPr>
      </w:pPr>
      <w:r w:rsidRPr="009C157D">
        <w:rPr>
          <w:rFonts w:ascii="Cambria" w:hAnsi="Cambria"/>
          <w:color w:val="000000"/>
          <w:szCs w:val="24"/>
        </w:rPr>
        <w:t>3.1</w:t>
      </w:r>
      <w:r w:rsidR="00685DA3">
        <w:rPr>
          <w:rFonts w:ascii="Cambria" w:hAnsi="Cambria"/>
          <w:color w:val="000000"/>
          <w:szCs w:val="24"/>
        </w:rPr>
        <w:t>8</w:t>
      </w:r>
      <w:r w:rsidRPr="009C157D">
        <w:rPr>
          <w:rFonts w:ascii="Cambria" w:hAnsi="Cambria"/>
          <w:color w:val="000000"/>
          <w:szCs w:val="24"/>
        </w:rPr>
        <w:t>.</w:t>
      </w:r>
      <w:r w:rsidRPr="009C157D">
        <w:rPr>
          <w:rFonts w:ascii="Cambria" w:hAnsi="Cambria"/>
          <w:i/>
          <w:color w:val="000000"/>
          <w:szCs w:val="24"/>
        </w:rPr>
        <w:t>iluminat</w:t>
      </w:r>
      <w:r w:rsidRPr="009C157D">
        <w:rPr>
          <w:rFonts w:ascii="Cambria" w:hAnsi="Cambria"/>
          <w:color w:val="000000"/>
          <w:szCs w:val="24"/>
        </w:rPr>
        <w:t xml:space="preserve"> stradal-pietonal - </w:t>
      </w:r>
      <w:r w:rsidRPr="009C157D">
        <w:rPr>
          <w:rFonts w:ascii="Cambria" w:hAnsi="Cambria"/>
          <w:i/>
          <w:color w:val="000000"/>
          <w:szCs w:val="24"/>
        </w:rPr>
        <w:t>iluminatul</w:t>
      </w:r>
      <w:r w:rsidRPr="009C157D">
        <w:rPr>
          <w:rFonts w:ascii="Cambria" w:hAnsi="Cambria"/>
          <w:color w:val="000000"/>
          <w:szCs w:val="24"/>
        </w:rPr>
        <w:t xml:space="preserve"> căilor de acces pietonal;</w:t>
      </w:r>
    </w:p>
    <w:p w14:paraId="519FBE70" w14:textId="171320DA" w:rsidR="00983625" w:rsidRPr="009C157D" w:rsidRDefault="00DD6964" w:rsidP="009C157D">
      <w:pPr>
        <w:spacing w:after="0"/>
        <w:jc w:val="both"/>
        <w:rPr>
          <w:rFonts w:ascii="Cambria" w:hAnsi="Cambria"/>
          <w:szCs w:val="24"/>
        </w:rPr>
      </w:pPr>
      <w:r w:rsidRPr="009C157D">
        <w:rPr>
          <w:rFonts w:ascii="Cambria" w:hAnsi="Cambria"/>
          <w:color w:val="000000"/>
          <w:szCs w:val="24"/>
        </w:rPr>
        <w:t>3.</w:t>
      </w:r>
      <w:r w:rsidR="00685DA3">
        <w:rPr>
          <w:rFonts w:ascii="Cambria" w:hAnsi="Cambria"/>
          <w:color w:val="000000"/>
          <w:szCs w:val="24"/>
        </w:rPr>
        <w:t>19</w:t>
      </w:r>
      <w:r w:rsidRPr="009C157D">
        <w:rPr>
          <w:rFonts w:ascii="Cambria" w:hAnsi="Cambria"/>
          <w:color w:val="000000"/>
          <w:szCs w:val="24"/>
        </w:rPr>
        <w:t>.</w:t>
      </w:r>
      <w:r w:rsidRPr="009C157D">
        <w:rPr>
          <w:rFonts w:ascii="Cambria" w:hAnsi="Cambria"/>
          <w:i/>
          <w:color w:val="000000"/>
          <w:szCs w:val="24"/>
        </w:rPr>
        <w:t>iluminat</w:t>
      </w:r>
      <w:r w:rsidRPr="009C157D">
        <w:rPr>
          <w:rFonts w:ascii="Cambria" w:hAnsi="Cambria"/>
          <w:color w:val="000000"/>
          <w:szCs w:val="24"/>
        </w:rPr>
        <w:t xml:space="preserve"> stradal-rutier - </w:t>
      </w:r>
      <w:r w:rsidRPr="009C157D">
        <w:rPr>
          <w:rFonts w:ascii="Cambria" w:hAnsi="Cambria"/>
          <w:i/>
          <w:color w:val="000000"/>
          <w:szCs w:val="24"/>
        </w:rPr>
        <w:t>iluminatul</w:t>
      </w:r>
      <w:r w:rsidRPr="009C157D">
        <w:rPr>
          <w:rFonts w:ascii="Cambria" w:hAnsi="Cambria"/>
          <w:color w:val="000000"/>
          <w:szCs w:val="24"/>
        </w:rPr>
        <w:t xml:space="preserve"> căilor de circulaţie rutieră;</w:t>
      </w:r>
    </w:p>
    <w:p w14:paraId="7859AD18" w14:textId="53E93644"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3.2</w:t>
      </w:r>
      <w:r w:rsidR="00685DA3">
        <w:rPr>
          <w:rFonts w:ascii="Cambria" w:hAnsi="Cambria"/>
          <w:color w:val="000000"/>
          <w:szCs w:val="24"/>
        </w:rPr>
        <w:t>0</w:t>
      </w:r>
      <w:r w:rsidRPr="009C157D">
        <w:rPr>
          <w:rFonts w:ascii="Cambria" w:hAnsi="Cambria"/>
          <w:color w:val="000000"/>
          <w:szCs w:val="24"/>
        </w:rPr>
        <w:t xml:space="preserve">.indicatori de performanţă garantaţi - parametri ai serviciului de </w:t>
      </w:r>
      <w:r w:rsidRPr="009C157D">
        <w:rPr>
          <w:rFonts w:ascii="Cambria" w:hAnsi="Cambria"/>
          <w:i/>
          <w:color w:val="000000"/>
          <w:szCs w:val="24"/>
        </w:rPr>
        <w:t>iluminat public</w:t>
      </w:r>
      <w:r w:rsidRPr="009C157D">
        <w:rPr>
          <w:rFonts w:ascii="Cambria" w:hAnsi="Cambria"/>
          <w:color w:val="000000"/>
          <w:szCs w:val="24"/>
        </w:rPr>
        <w:t xml:space="preserve"> prestat, pentru care se stabilesc niveluri minime de calitate şi pentru care sunt prevăzute penalizări în licenţă sau în contractele de delegare de gestiune, în cazul nerealizării lor;</w:t>
      </w:r>
    </w:p>
    <w:p w14:paraId="23526CD4" w14:textId="3976B154"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1</w:t>
      </w:r>
      <w:r w:rsidRPr="009C157D">
        <w:rPr>
          <w:rFonts w:ascii="Cambria" w:hAnsi="Cambria"/>
          <w:color w:val="000000"/>
          <w:szCs w:val="24"/>
        </w:rPr>
        <w:t xml:space="preserve">.indicatori de performanţă generali - parametri ai serviciului de </w:t>
      </w:r>
      <w:r w:rsidRPr="009C157D">
        <w:rPr>
          <w:rFonts w:ascii="Cambria" w:hAnsi="Cambria"/>
          <w:i/>
          <w:color w:val="000000"/>
          <w:szCs w:val="24"/>
        </w:rPr>
        <w:t>iluminat public</w:t>
      </w:r>
      <w:r w:rsidRPr="009C157D">
        <w:rPr>
          <w:rFonts w:ascii="Cambria" w:hAnsi="Cambria"/>
          <w:color w:val="000000"/>
          <w:szCs w:val="24"/>
        </w:rPr>
        <w:t xml:space="preserve"> prestat, pentru care se stabilesc niveluri minime de calitate, urmăriţi la nivelul operatorilor şi care reprezintă condiţii de acordare sau de retragere a licenţei, dar pentru care nu sunt prevăzute penalizări în contractele de delegare de gestiune, în cazul nerealizării lor;</w:t>
      </w:r>
    </w:p>
    <w:p w14:paraId="2C25C547" w14:textId="0806FB89"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2</w:t>
      </w:r>
      <w:r w:rsidRPr="009C157D">
        <w:rPr>
          <w:rFonts w:ascii="Cambria" w:hAnsi="Cambria"/>
          <w:color w:val="000000"/>
          <w:szCs w:val="24"/>
        </w:rPr>
        <w:t>.indice de prag TI - creşterea pragului percepţiei vizuale TI, care conduce la orbirea inconfortabilă, caracterizând orbirea provocată de sursele de lumină aflate în câmpul vizual, în raport cu luminanţa medie a căii de circulaţie;</w:t>
      </w:r>
    </w:p>
    <w:p w14:paraId="400DFA7A" w14:textId="1FA359D4"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3</w:t>
      </w:r>
      <w:r w:rsidRPr="009C157D">
        <w:rPr>
          <w:rFonts w:ascii="Cambria" w:hAnsi="Cambria"/>
          <w:color w:val="000000"/>
          <w:szCs w:val="24"/>
        </w:rPr>
        <w:t>.intensitate luminoasă I - raportul dintre fluxul luminos elementar emis de sursă şi unghiul solid elementar pe direcţia dată;</w:t>
      </w:r>
    </w:p>
    <w:p w14:paraId="734EF14F" w14:textId="6B7787A8"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4</w:t>
      </w:r>
      <w:r w:rsidRPr="009C157D">
        <w:rPr>
          <w:rFonts w:ascii="Cambria" w:hAnsi="Cambria"/>
          <w:color w:val="000000"/>
          <w:szCs w:val="24"/>
        </w:rPr>
        <w:t>.întreţinere - ansamblul de operaţii de volum redus, executate periodic sau neprogramat în activitatea de exploatare, având drept scop menţinerea în stare tehnică corespunzătoare a diferitelor subansambluri ale instalaţiilor;</w:t>
      </w:r>
    </w:p>
    <w:p w14:paraId="368C5F7B" w14:textId="7B3A46B6"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5</w:t>
      </w:r>
      <w:r w:rsidRPr="009C157D">
        <w:rPr>
          <w:rFonts w:ascii="Cambria" w:hAnsi="Cambria"/>
          <w:color w:val="000000"/>
          <w:szCs w:val="24"/>
        </w:rPr>
        <w:t>.lămpi cu descărcări - lămpi a căror emisie luminoasă este produsă printr-o descărcare electrică într-un gaz sau în vapori metalici ori într-un amestec de mai multe gaze şi/sau vapori metalici;</w:t>
      </w:r>
    </w:p>
    <w:p w14:paraId="4237CE38" w14:textId="71403A1F"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6</w:t>
      </w:r>
      <w:r w:rsidRPr="009C157D">
        <w:rPr>
          <w:rFonts w:ascii="Cambria" w:hAnsi="Cambria"/>
          <w:color w:val="000000"/>
          <w:szCs w:val="24"/>
        </w:rPr>
        <w:t>.lămpi cu incandescenţă - lămpi a căror emisie luminoasă este produsă cu filamentul încălzit la incandescenţă prin trecerea unui curent electric;</w:t>
      </w:r>
    </w:p>
    <w:p w14:paraId="71EF20B1" w14:textId="4FED6D25"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7</w:t>
      </w:r>
      <w:r w:rsidRPr="009C157D">
        <w:rPr>
          <w:rFonts w:ascii="Cambria" w:hAnsi="Cambria"/>
          <w:color w:val="000000"/>
          <w:szCs w:val="24"/>
        </w:rPr>
        <w:t>.lămpi cu incandescenţă cu halogen - lămpi incandescente având, în balonul de construcţie specială, un mediu de un anumit halogen, care creează un ciclu regenerativ al filamentului pentru mărirea duratei de funcţionare şi pentru realizarea unui flux emis aproximativ constant;</w:t>
      </w:r>
    </w:p>
    <w:p w14:paraId="7DC62B25" w14:textId="62810B9E" w:rsidR="00983625" w:rsidRPr="009C157D" w:rsidRDefault="00DD6964" w:rsidP="009C157D">
      <w:pPr>
        <w:spacing w:after="0"/>
        <w:jc w:val="both"/>
        <w:rPr>
          <w:rFonts w:ascii="Cambria" w:hAnsi="Cambria"/>
          <w:szCs w:val="24"/>
        </w:rPr>
      </w:pPr>
      <w:r w:rsidRPr="009C157D">
        <w:rPr>
          <w:rFonts w:ascii="Cambria" w:hAnsi="Cambria"/>
          <w:color w:val="000000"/>
          <w:szCs w:val="24"/>
        </w:rPr>
        <w:t>3.2</w:t>
      </w:r>
      <w:r w:rsidR="00685DA3">
        <w:rPr>
          <w:rFonts w:ascii="Cambria" w:hAnsi="Cambria"/>
          <w:color w:val="000000"/>
          <w:szCs w:val="24"/>
        </w:rPr>
        <w:t>8</w:t>
      </w:r>
      <w:r w:rsidRPr="009C157D">
        <w:rPr>
          <w:rFonts w:ascii="Cambria" w:hAnsi="Cambria"/>
          <w:color w:val="000000"/>
          <w:szCs w:val="24"/>
        </w:rPr>
        <w:t>.lămpi cu incandescenţă cu utilizări speciale - lămpi cu filament central, lămpi ornamentale, lămpi cu reflector, lămpi foto;</w:t>
      </w:r>
    </w:p>
    <w:p w14:paraId="36722C98" w14:textId="3AC89F29" w:rsidR="00983625" w:rsidRPr="009C157D" w:rsidRDefault="00DD6964" w:rsidP="009C157D">
      <w:pPr>
        <w:spacing w:after="0"/>
        <w:jc w:val="both"/>
        <w:rPr>
          <w:rFonts w:ascii="Cambria" w:hAnsi="Cambria"/>
          <w:szCs w:val="24"/>
        </w:rPr>
      </w:pPr>
      <w:r w:rsidRPr="009C157D">
        <w:rPr>
          <w:rFonts w:ascii="Cambria" w:hAnsi="Cambria"/>
          <w:color w:val="000000"/>
          <w:szCs w:val="24"/>
        </w:rPr>
        <w:t>3.</w:t>
      </w:r>
      <w:r w:rsidR="00685DA3">
        <w:rPr>
          <w:rFonts w:ascii="Cambria" w:hAnsi="Cambria"/>
          <w:color w:val="000000"/>
          <w:szCs w:val="24"/>
        </w:rPr>
        <w:t>29</w:t>
      </w:r>
      <w:r w:rsidRPr="009C157D">
        <w:rPr>
          <w:rFonts w:ascii="Cambria" w:hAnsi="Cambria"/>
          <w:color w:val="000000"/>
          <w:szCs w:val="24"/>
        </w:rPr>
        <w:t xml:space="preserve">.licenţa - actul tehnic şi juridic emis de A.N.R.S.C, prin care se recunoaşte calitatea de operator al serviciului de </w:t>
      </w:r>
      <w:r w:rsidRPr="009C157D">
        <w:rPr>
          <w:rFonts w:ascii="Cambria" w:hAnsi="Cambria"/>
          <w:i/>
          <w:color w:val="000000"/>
          <w:szCs w:val="24"/>
        </w:rPr>
        <w:t>iluminat public</w:t>
      </w:r>
      <w:r w:rsidRPr="009C157D">
        <w:rPr>
          <w:rFonts w:ascii="Cambria" w:hAnsi="Cambria"/>
          <w:color w:val="000000"/>
          <w:szCs w:val="24"/>
        </w:rPr>
        <w:t>, precum şi capacitatea şi dreptul de a presta acest serviciu;</w:t>
      </w:r>
    </w:p>
    <w:p w14:paraId="55258A53" w14:textId="28DBF8C6"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0</w:t>
      </w:r>
      <w:r w:rsidRPr="009C157D">
        <w:rPr>
          <w:rFonts w:ascii="Cambria" w:hAnsi="Cambria"/>
          <w:color w:val="000000"/>
          <w:szCs w:val="24"/>
        </w:rPr>
        <w:t>.luminanţa L - raportul dintre intensitatea luminoasă elementară emisă de către ochiul observatorului şi suprafaţa aparentă de emisie;</w:t>
      </w:r>
    </w:p>
    <w:p w14:paraId="1C387A74" w14:textId="475737B8"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1</w:t>
      </w:r>
      <w:r w:rsidRPr="009C157D">
        <w:rPr>
          <w:rFonts w:ascii="Cambria" w:hAnsi="Cambria"/>
          <w:color w:val="000000"/>
          <w:szCs w:val="24"/>
        </w:rPr>
        <w:t>.luminanţa maximă L</w:t>
      </w:r>
      <w:r w:rsidRPr="009C157D">
        <w:rPr>
          <w:rFonts w:ascii="Cambria" w:hAnsi="Cambria"/>
          <w:color w:val="000000"/>
          <w:szCs w:val="24"/>
          <w:vertAlign w:val="subscript"/>
        </w:rPr>
        <w:t>max</w:t>
      </w:r>
      <w:r w:rsidRPr="009C157D">
        <w:rPr>
          <w:rFonts w:ascii="Cambria" w:hAnsi="Cambria"/>
          <w:color w:val="000000"/>
          <w:szCs w:val="24"/>
        </w:rPr>
        <w:t xml:space="preserve"> - cea mai mare valoare a luminanţei de pe suprafaţa de calcul avută în vedere;</w:t>
      </w:r>
    </w:p>
    <w:p w14:paraId="3DBE87FC" w14:textId="695DD175"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2</w:t>
      </w:r>
      <w:r w:rsidRPr="009C157D">
        <w:rPr>
          <w:rFonts w:ascii="Cambria" w:hAnsi="Cambria"/>
          <w:color w:val="000000"/>
          <w:szCs w:val="24"/>
        </w:rPr>
        <w:t>.luminanţa medie L</w:t>
      </w:r>
      <w:r w:rsidRPr="009C157D">
        <w:rPr>
          <w:rFonts w:ascii="Cambria" w:hAnsi="Cambria"/>
          <w:color w:val="000000"/>
          <w:szCs w:val="24"/>
          <w:vertAlign w:val="subscript"/>
        </w:rPr>
        <w:t>m</w:t>
      </w:r>
      <w:r w:rsidRPr="009C157D">
        <w:rPr>
          <w:rFonts w:ascii="Cambria" w:hAnsi="Cambria"/>
          <w:color w:val="000000"/>
          <w:szCs w:val="24"/>
        </w:rPr>
        <w:t xml:space="preserve"> - media aritmetică a luminanţelor de pe suprafaţa de calcul avută în vedere;</w:t>
      </w:r>
    </w:p>
    <w:p w14:paraId="5173B233" w14:textId="6A7C7164"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3</w:t>
      </w:r>
      <w:r w:rsidRPr="009C157D">
        <w:rPr>
          <w:rFonts w:ascii="Cambria" w:hAnsi="Cambria"/>
          <w:color w:val="000000"/>
          <w:szCs w:val="24"/>
        </w:rPr>
        <w:t>.luminanţa minimă L</w:t>
      </w:r>
      <w:r w:rsidRPr="009C157D">
        <w:rPr>
          <w:rFonts w:ascii="Cambria" w:hAnsi="Cambria"/>
          <w:color w:val="000000"/>
          <w:szCs w:val="24"/>
          <w:vertAlign w:val="subscript"/>
        </w:rPr>
        <w:t>mjn</w:t>
      </w:r>
      <w:r w:rsidRPr="009C157D">
        <w:rPr>
          <w:rFonts w:ascii="Cambria" w:hAnsi="Cambria"/>
          <w:color w:val="000000"/>
          <w:szCs w:val="24"/>
        </w:rPr>
        <w:t xml:space="preserve"> - cea mai mică valoare a luminanţei de pe suprafaţa de calcul avută în vedere;</w:t>
      </w:r>
    </w:p>
    <w:p w14:paraId="5E883EB2" w14:textId="60D371C1"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4</w:t>
      </w:r>
      <w:r w:rsidRPr="009C157D">
        <w:rPr>
          <w:rFonts w:ascii="Cambria" w:hAnsi="Cambria"/>
          <w:color w:val="000000"/>
          <w:szCs w:val="24"/>
        </w:rPr>
        <w:t xml:space="preserve">.nivel de </w:t>
      </w:r>
      <w:r w:rsidRPr="009C157D">
        <w:rPr>
          <w:rFonts w:ascii="Cambria" w:hAnsi="Cambria"/>
          <w:i/>
          <w:color w:val="000000"/>
          <w:szCs w:val="24"/>
        </w:rPr>
        <w:t>iluminare</w:t>
      </w:r>
      <w:r w:rsidRPr="009C157D">
        <w:rPr>
          <w:rFonts w:ascii="Cambria" w:hAnsi="Cambria"/>
          <w:color w:val="000000"/>
          <w:szCs w:val="24"/>
        </w:rPr>
        <w:t>/nivel de luminanţa - nivelul ales pentru valoarea iluminării/luminanţei;</w:t>
      </w:r>
    </w:p>
    <w:p w14:paraId="2BDA0948" w14:textId="2136F0D3"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5</w:t>
      </w:r>
      <w:r w:rsidRPr="009C157D">
        <w:rPr>
          <w:rFonts w:ascii="Cambria" w:hAnsi="Cambria"/>
          <w:color w:val="000000"/>
          <w:szCs w:val="24"/>
        </w:rPr>
        <w:t>.operator - persoană juridică titulară a unei licenţe de furnizare/prestare, emisă de autoritatea competentă;</w:t>
      </w:r>
    </w:p>
    <w:p w14:paraId="66A2E818" w14:textId="44F717A3"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3.3</w:t>
      </w:r>
      <w:r w:rsidR="00685DA3">
        <w:rPr>
          <w:rFonts w:ascii="Cambria" w:hAnsi="Cambria"/>
          <w:color w:val="000000"/>
          <w:szCs w:val="24"/>
        </w:rPr>
        <w:t>6</w:t>
      </w:r>
      <w:r w:rsidRPr="009C157D">
        <w:rPr>
          <w:rFonts w:ascii="Cambria" w:hAnsi="Cambria"/>
          <w:color w:val="000000"/>
          <w:szCs w:val="24"/>
        </w:rPr>
        <w:t xml:space="preserve">.punct de delimitare în cazul sistemelor folosite exclusiv pentru </w:t>
      </w:r>
      <w:r w:rsidRPr="009C157D">
        <w:rPr>
          <w:rFonts w:ascii="Cambria" w:hAnsi="Cambria"/>
          <w:i/>
          <w:color w:val="000000"/>
          <w:szCs w:val="24"/>
        </w:rPr>
        <w:t>iluminatul public</w:t>
      </w:r>
      <w:r w:rsidRPr="009C157D">
        <w:rPr>
          <w:rFonts w:ascii="Cambria" w:hAnsi="Cambria"/>
          <w:color w:val="000000"/>
          <w:szCs w:val="24"/>
        </w:rPr>
        <w:t xml:space="preserve"> - punctul de separare între sistemul de distribuţie a energiei electrice şi sistemul de </w:t>
      </w:r>
      <w:r w:rsidRPr="009C157D">
        <w:rPr>
          <w:rFonts w:ascii="Cambria" w:hAnsi="Cambria"/>
          <w:i/>
          <w:color w:val="000000"/>
          <w:szCs w:val="24"/>
        </w:rPr>
        <w:t>iluminat public</w:t>
      </w:r>
      <w:r w:rsidRPr="009C157D">
        <w:rPr>
          <w:rFonts w:ascii="Cambria" w:hAnsi="Cambria"/>
          <w:color w:val="000000"/>
          <w:szCs w:val="24"/>
        </w:rPr>
        <w:t>, care se stabileşte la punctul de racord al cablurilor de plecare din tablourile şi cutiile de distribuţie;</w:t>
      </w:r>
    </w:p>
    <w:p w14:paraId="12AED1DD" w14:textId="3D75A9DC"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7</w:t>
      </w:r>
      <w:r w:rsidRPr="009C157D">
        <w:rPr>
          <w:rFonts w:ascii="Cambria" w:hAnsi="Cambria"/>
          <w:color w:val="000000"/>
          <w:szCs w:val="24"/>
        </w:rPr>
        <w:t xml:space="preserve">.punct de delimitare în cazul sistemelor folosite atât pentru </w:t>
      </w:r>
      <w:r w:rsidRPr="009C157D">
        <w:rPr>
          <w:rFonts w:ascii="Cambria" w:hAnsi="Cambria"/>
          <w:i/>
          <w:color w:val="000000"/>
          <w:szCs w:val="24"/>
        </w:rPr>
        <w:t>iluminatul public</w:t>
      </w:r>
      <w:r w:rsidRPr="009C157D">
        <w:rPr>
          <w:rFonts w:ascii="Cambria" w:hAnsi="Cambria"/>
          <w:color w:val="000000"/>
          <w:szCs w:val="24"/>
        </w:rPr>
        <w:t xml:space="preserve">, cât şi pentru distribuţia energiei electrice - punctul de separare între sistemul de distribuţie a energiei electrice şi sistemul de </w:t>
      </w:r>
      <w:r w:rsidRPr="009C157D">
        <w:rPr>
          <w:rFonts w:ascii="Cambria" w:hAnsi="Cambria"/>
          <w:i/>
          <w:color w:val="000000"/>
          <w:szCs w:val="24"/>
        </w:rPr>
        <w:t>iluminat public</w:t>
      </w:r>
      <w:r w:rsidRPr="009C157D">
        <w:rPr>
          <w:rFonts w:ascii="Cambria" w:hAnsi="Cambria"/>
          <w:color w:val="000000"/>
          <w:szCs w:val="24"/>
        </w:rPr>
        <w:t xml:space="preserve">, care se stabileşte la clemele de racord ale coloanelor de alimentare a corpurilor de </w:t>
      </w:r>
      <w:r w:rsidRPr="009C157D">
        <w:rPr>
          <w:rFonts w:ascii="Cambria" w:hAnsi="Cambria"/>
          <w:i/>
          <w:color w:val="000000"/>
          <w:szCs w:val="24"/>
        </w:rPr>
        <w:t>iluminat public</w:t>
      </w:r>
      <w:r w:rsidRPr="009C157D">
        <w:rPr>
          <w:rFonts w:ascii="Cambria" w:hAnsi="Cambria"/>
          <w:color w:val="000000"/>
          <w:szCs w:val="24"/>
        </w:rPr>
        <w:t>;</w:t>
      </w:r>
    </w:p>
    <w:p w14:paraId="57B5C966" w14:textId="7BF0800C" w:rsidR="00983625" w:rsidRPr="009C157D" w:rsidRDefault="00DD6964" w:rsidP="009C157D">
      <w:pPr>
        <w:spacing w:after="0"/>
        <w:jc w:val="both"/>
        <w:rPr>
          <w:rFonts w:ascii="Cambria" w:hAnsi="Cambria"/>
          <w:szCs w:val="24"/>
        </w:rPr>
      </w:pPr>
      <w:r w:rsidRPr="009C157D">
        <w:rPr>
          <w:rFonts w:ascii="Cambria" w:hAnsi="Cambria"/>
          <w:color w:val="000000"/>
          <w:szCs w:val="24"/>
        </w:rPr>
        <w:t>3.3</w:t>
      </w:r>
      <w:r w:rsidR="00685DA3">
        <w:rPr>
          <w:rFonts w:ascii="Cambria" w:hAnsi="Cambria"/>
          <w:color w:val="000000"/>
          <w:szCs w:val="24"/>
        </w:rPr>
        <w:t>8</w:t>
      </w:r>
      <w:r w:rsidRPr="009C157D">
        <w:rPr>
          <w:rFonts w:ascii="Cambria" w:hAnsi="Cambria"/>
          <w:color w:val="000000"/>
          <w:szCs w:val="24"/>
        </w:rPr>
        <w:t>.raport de zonă alăturată SR - raport între iluminarea medie de pe o porţiune de 5 m lăţime sau mai puţin, dacă spaţiul nu o permite, de o parte şi de alta a sensurilor de circulaţie, şi iluminarea medie a căii de circulaţie de pe o lăţime de 5 m sau jumătate din lăţimea fiecărui sens de circulaţie, dacă aceasta este mai mică de 5 m;</w:t>
      </w:r>
    </w:p>
    <w:p w14:paraId="73FC3E25" w14:textId="1EBCB49A" w:rsidR="00983625" w:rsidRPr="009C157D" w:rsidRDefault="00DD6964" w:rsidP="009C157D">
      <w:pPr>
        <w:spacing w:after="0"/>
        <w:jc w:val="both"/>
        <w:rPr>
          <w:rFonts w:ascii="Cambria" w:hAnsi="Cambria"/>
          <w:szCs w:val="24"/>
        </w:rPr>
      </w:pPr>
      <w:r w:rsidRPr="009C157D">
        <w:rPr>
          <w:rFonts w:ascii="Cambria" w:hAnsi="Cambria"/>
          <w:color w:val="000000"/>
          <w:szCs w:val="24"/>
        </w:rPr>
        <w:t>3.</w:t>
      </w:r>
      <w:r w:rsidR="00685DA3">
        <w:rPr>
          <w:rFonts w:ascii="Cambria" w:hAnsi="Cambria"/>
          <w:color w:val="000000"/>
          <w:szCs w:val="24"/>
        </w:rPr>
        <w:t>39</w:t>
      </w:r>
      <w:r w:rsidRPr="009C157D">
        <w:rPr>
          <w:rFonts w:ascii="Cambria" w:hAnsi="Cambria"/>
          <w:color w:val="000000"/>
          <w:szCs w:val="24"/>
        </w:rPr>
        <w:t>.reabilitare - ansamblul de operaţiuni efectuate asupra unor echipamente şi/sau instalaţii care, fără modificarea tehnologiei iniţiale, restabilesc starea tehnică şi de eficienţă a acestora la un nivel apropiat de cel avut la începutul duratei de viaţă;</w:t>
      </w:r>
    </w:p>
    <w:p w14:paraId="2EE90774" w14:textId="098D938D"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0</w:t>
      </w:r>
      <w:r w:rsidRPr="009C157D">
        <w:rPr>
          <w:rFonts w:ascii="Cambria" w:hAnsi="Cambria"/>
          <w:color w:val="000000"/>
          <w:szCs w:val="24"/>
        </w:rPr>
        <w:t xml:space="preserve">.reţea electrică de joasă tensiune destinată </w:t>
      </w:r>
      <w:r w:rsidRPr="009C157D">
        <w:rPr>
          <w:rFonts w:ascii="Cambria" w:hAnsi="Cambria"/>
          <w:i/>
          <w:color w:val="000000"/>
          <w:szCs w:val="24"/>
        </w:rPr>
        <w:t>iluminatului public</w:t>
      </w:r>
      <w:r w:rsidRPr="009C157D">
        <w:rPr>
          <w:rFonts w:ascii="Cambria" w:hAnsi="Cambria"/>
          <w:color w:val="000000"/>
          <w:szCs w:val="24"/>
        </w:rPr>
        <w:t xml:space="preserve"> - ansamblu de posturi de transformare, cutii de distribuţie, echipamente de comandă/control şi măsură, instalaţii de legare la pământ, conductoare, izolatoare, cleme, armături, stâlpi, fundaţii, console, aparate de </w:t>
      </w:r>
      <w:r w:rsidRPr="009C157D">
        <w:rPr>
          <w:rFonts w:ascii="Cambria" w:hAnsi="Cambria"/>
          <w:i/>
          <w:color w:val="000000"/>
          <w:szCs w:val="24"/>
        </w:rPr>
        <w:t>iluminat</w:t>
      </w:r>
      <w:r w:rsidRPr="009C157D">
        <w:rPr>
          <w:rFonts w:ascii="Cambria" w:hAnsi="Cambria"/>
          <w:color w:val="000000"/>
          <w:szCs w:val="24"/>
        </w:rPr>
        <w:t xml:space="preserve"> şi accesorii destinate exclusiv </w:t>
      </w:r>
      <w:r w:rsidRPr="009C157D">
        <w:rPr>
          <w:rFonts w:ascii="Cambria" w:hAnsi="Cambria"/>
          <w:i/>
          <w:color w:val="000000"/>
          <w:szCs w:val="24"/>
        </w:rPr>
        <w:t>iluminatului public</w:t>
      </w:r>
      <w:r w:rsidRPr="009C157D">
        <w:rPr>
          <w:rFonts w:ascii="Cambria" w:hAnsi="Cambria"/>
          <w:color w:val="000000"/>
          <w:szCs w:val="24"/>
        </w:rPr>
        <w:t>;</w:t>
      </w:r>
    </w:p>
    <w:p w14:paraId="3CCFCA47" w14:textId="33A9C570"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1</w:t>
      </w:r>
      <w:r w:rsidRPr="009C157D">
        <w:rPr>
          <w:rFonts w:ascii="Cambria" w:hAnsi="Cambria"/>
          <w:color w:val="000000"/>
          <w:szCs w:val="24"/>
        </w:rPr>
        <w:t xml:space="preserve">.serviciu de </w:t>
      </w:r>
      <w:r w:rsidRPr="009C157D">
        <w:rPr>
          <w:rFonts w:ascii="Cambria" w:hAnsi="Cambria"/>
          <w:i/>
          <w:color w:val="000000"/>
          <w:szCs w:val="24"/>
        </w:rPr>
        <w:t>iluminat public</w:t>
      </w:r>
      <w:r w:rsidRPr="009C157D">
        <w:rPr>
          <w:rFonts w:ascii="Cambria" w:hAnsi="Cambria"/>
          <w:color w:val="000000"/>
          <w:szCs w:val="24"/>
        </w:rPr>
        <w:t xml:space="preserve"> - activitate de utilitate </w:t>
      </w:r>
      <w:r w:rsidRPr="009C157D">
        <w:rPr>
          <w:rFonts w:ascii="Cambria" w:hAnsi="Cambria"/>
          <w:i/>
          <w:color w:val="000000"/>
          <w:szCs w:val="24"/>
        </w:rPr>
        <w:t>publică</w:t>
      </w:r>
      <w:r w:rsidRPr="009C157D">
        <w:rPr>
          <w:rFonts w:ascii="Cambria" w:hAnsi="Cambria"/>
          <w:color w:val="000000"/>
          <w:szCs w:val="24"/>
        </w:rPr>
        <w:t xml:space="preserve"> şi de interes economic şi social general, aflată sub autoritatea administraţiei </w:t>
      </w:r>
      <w:r w:rsidRPr="009C157D">
        <w:rPr>
          <w:rFonts w:ascii="Cambria" w:hAnsi="Cambria"/>
          <w:i/>
          <w:color w:val="000000"/>
          <w:szCs w:val="24"/>
        </w:rPr>
        <w:t>publice</w:t>
      </w:r>
      <w:r w:rsidRPr="009C157D">
        <w:rPr>
          <w:rFonts w:ascii="Cambria" w:hAnsi="Cambria"/>
          <w:color w:val="000000"/>
          <w:szCs w:val="24"/>
        </w:rPr>
        <w:t xml:space="preserve"> locale, care are drept scop asigurarea </w:t>
      </w:r>
      <w:r w:rsidRPr="009C157D">
        <w:rPr>
          <w:rFonts w:ascii="Cambria" w:hAnsi="Cambria"/>
          <w:i/>
          <w:color w:val="000000"/>
          <w:szCs w:val="24"/>
        </w:rPr>
        <w:t>iluminatului</w:t>
      </w:r>
      <w:r w:rsidRPr="009C157D">
        <w:rPr>
          <w:rFonts w:ascii="Cambria" w:hAnsi="Cambria"/>
          <w:color w:val="000000"/>
          <w:szCs w:val="24"/>
        </w:rPr>
        <w:t xml:space="preserve"> căilor de circulaţie auto, arhitectural, pietonal, ornamental;</w:t>
      </w:r>
    </w:p>
    <w:p w14:paraId="0A8FD72B" w14:textId="39497AC6"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2</w:t>
      </w:r>
      <w:r w:rsidRPr="009C157D">
        <w:rPr>
          <w:rFonts w:ascii="Cambria" w:hAnsi="Cambria"/>
          <w:color w:val="000000"/>
          <w:szCs w:val="24"/>
        </w:rPr>
        <w:t>.sistem de distribuţie a energiei electrice - totalitatea instalaţiilor deţinute de un operator de distribuţie care cuprinde ansamblul de linii, inclusiv elemente de susţinere şi de protecţie ale acestora, staţii electrice, posturi de transformare şi alte echipamente electroenergetice conectate între ele, cu tensiunea de linie nominală până la 110 kV inclusiv, destinate transmiterii energiei electrice de la reţelele electrice de transport sau de la producători către instalaţiile proprii ale consumatorilor de energie electrică;</w:t>
      </w:r>
    </w:p>
    <w:p w14:paraId="4B3E4A23" w14:textId="05D61801" w:rsidR="00983625" w:rsidRPr="009C157D" w:rsidRDefault="00DD6964" w:rsidP="009C157D">
      <w:pPr>
        <w:spacing w:after="0"/>
        <w:jc w:val="both"/>
        <w:rPr>
          <w:rFonts w:ascii="Cambria" w:hAnsi="Cambria"/>
          <w:bCs/>
          <w:szCs w:val="24"/>
        </w:rPr>
      </w:pPr>
      <w:r w:rsidRPr="009C157D">
        <w:rPr>
          <w:rFonts w:ascii="Cambria" w:hAnsi="Cambria"/>
          <w:color w:val="000000"/>
          <w:szCs w:val="24"/>
        </w:rPr>
        <w:t>3.4</w:t>
      </w:r>
      <w:r w:rsidR="00685DA3">
        <w:rPr>
          <w:rFonts w:ascii="Cambria" w:hAnsi="Cambria"/>
          <w:color w:val="000000"/>
          <w:szCs w:val="24"/>
        </w:rPr>
        <w:t>3</w:t>
      </w:r>
      <w:r w:rsidRPr="009C157D">
        <w:rPr>
          <w:rFonts w:ascii="Cambria" w:hAnsi="Cambria"/>
          <w:color w:val="000000"/>
          <w:szCs w:val="24"/>
        </w:rPr>
        <w:t>.</w:t>
      </w:r>
      <w:r w:rsidRPr="009C157D">
        <w:rPr>
          <w:rFonts w:ascii="Cambria" w:hAnsi="Cambria"/>
          <w:bCs/>
          <w:color w:val="000000"/>
          <w:szCs w:val="24"/>
        </w:rPr>
        <w:t xml:space="preserve">sistem de </w:t>
      </w:r>
      <w:r w:rsidRPr="009C157D">
        <w:rPr>
          <w:rFonts w:ascii="Cambria" w:hAnsi="Cambria"/>
          <w:bCs/>
          <w:i/>
          <w:color w:val="000000"/>
          <w:szCs w:val="24"/>
        </w:rPr>
        <w:t>iluminat public</w:t>
      </w:r>
      <w:r w:rsidRPr="009C157D">
        <w:rPr>
          <w:rFonts w:ascii="Cambria" w:hAnsi="Cambria"/>
          <w:bCs/>
          <w:color w:val="000000"/>
          <w:szCs w:val="24"/>
        </w:rPr>
        <w:t xml:space="preserve"> - ansamblu tehnologic şi funcţional, amplasat într-o dispunere logică în scopul realizării unui mediu luminos confortabil şi/sau funcţional şi/sau estetic, capabil să asigure desfăşurarea în condiţii optime a unei activităţi, spectacol, sport, circulaţiei, a unui efect luminos estetic-arhitectural şi altele, alcătuit din construcţii, instalaţii şi echipamente specifice, care cuprinde:</w:t>
      </w:r>
    </w:p>
    <w:p w14:paraId="2FAEFF6D"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linii electrice de joasă tensiune, subterane sau aeriene;</w:t>
      </w:r>
    </w:p>
    <w:p w14:paraId="6789C2D9"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corpuri de </w:t>
      </w:r>
      <w:r w:rsidRPr="009C157D">
        <w:rPr>
          <w:rFonts w:ascii="Cambria" w:hAnsi="Cambria"/>
          <w:i/>
          <w:color w:val="000000"/>
          <w:szCs w:val="24"/>
        </w:rPr>
        <w:t>iluminat</w:t>
      </w:r>
      <w:r w:rsidRPr="009C157D">
        <w:rPr>
          <w:rFonts w:ascii="Cambria" w:hAnsi="Cambria"/>
          <w:color w:val="000000"/>
          <w:szCs w:val="24"/>
        </w:rPr>
        <w:t>, console şi accesorii;</w:t>
      </w:r>
    </w:p>
    <w:p w14:paraId="2B04FF43"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puncte de aprindere, cutii de distribuţie, cutii de trecere;</w:t>
      </w:r>
    </w:p>
    <w:p w14:paraId="79C16D8D"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echipamente de comandă, automatizare şi măsurare;</w:t>
      </w:r>
    </w:p>
    <w:p w14:paraId="0C94AD9E"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fundaţii, elemente de susţinere a liniilor, instalaţii de legare la pământ, conductoare, izolatoare, cleme, armături, utilizate pentru </w:t>
      </w:r>
      <w:r w:rsidRPr="009C157D">
        <w:rPr>
          <w:rFonts w:ascii="Cambria" w:hAnsi="Cambria"/>
          <w:i/>
          <w:color w:val="000000"/>
          <w:szCs w:val="24"/>
        </w:rPr>
        <w:t>iluminatul public</w:t>
      </w:r>
      <w:r w:rsidRPr="009C157D">
        <w:rPr>
          <w:rFonts w:ascii="Cambria" w:hAnsi="Cambria"/>
          <w:color w:val="000000"/>
          <w:szCs w:val="24"/>
        </w:rPr>
        <w:t>;</w:t>
      </w:r>
    </w:p>
    <w:p w14:paraId="3ED52F62" w14:textId="65E9DF3D"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4</w:t>
      </w:r>
      <w:r w:rsidRPr="009C157D">
        <w:rPr>
          <w:rFonts w:ascii="Cambria" w:hAnsi="Cambria"/>
          <w:color w:val="000000"/>
          <w:szCs w:val="24"/>
        </w:rPr>
        <w:t>.sursă de lumină/lampă - obiectul sau suprafaţa care emite radiaţii optice în mod uzual vizibile, produse prin conversie de energie, şi care este caracterizată printr-un ansamblu de proprietăţi energetice, fotometrice şi/sau mecanice;</w:t>
      </w:r>
    </w:p>
    <w:p w14:paraId="1387AA28" w14:textId="47851D2B"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3.4</w:t>
      </w:r>
      <w:r w:rsidR="00685DA3">
        <w:rPr>
          <w:rFonts w:ascii="Cambria" w:hAnsi="Cambria"/>
          <w:color w:val="000000"/>
          <w:szCs w:val="24"/>
        </w:rPr>
        <w:t>5</w:t>
      </w:r>
      <w:r w:rsidRPr="009C157D">
        <w:rPr>
          <w:rFonts w:ascii="Cambria" w:hAnsi="Cambria"/>
          <w:color w:val="000000"/>
          <w:szCs w:val="24"/>
        </w:rPr>
        <w:t xml:space="preserve">.tablou electric de alimentare, distribuţie, conectare/deconectare - ansamblu fizic unitar ce poate conţine, după caz, echipamentul de protecţie, comandă, automatizare, măsură şi control, protejat împotriva accesului accidental, destinat sistemului de </w:t>
      </w:r>
      <w:r w:rsidRPr="009C157D">
        <w:rPr>
          <w:rFonts w:ascii="Cambria" w:hAnsi="Cambria"/>
          <w:i/>
          <w:color w:val="000000"/>
          <w:szCs w:val="24"/>
        </w:rPr>
        <w:t>iluminat public</w:t>
      </w:r>
      <w:r w:rsidRPr="009C157D">
        <w:rPr>
          <w:rFonts w:ascii="Cambria" w:hAnsi="Cambria"/>
          <w:color w:val="000000"/>
          <w:szCs w:val="24"/>
        </w:rPr>
        <w:t>;</w:t>
      </w:r>
    </w:p>
    <w:p w14:paraId="5697750E" w14:textId="5D8EB74A"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6</w:t>
      </w:r>
      <w:r w:rsidRPr="009C157D">
        <w:rPr>
          <w:rFonts w:ascii="Cambria" w:hAnsi="Cambria"/>
          <w:color w:val="000000"/>
          <w:szCs w:val="24"/>
        </w:rPr>
        <w:t>.temperatura de culoare corelată T</w:t>
      </w:r>
      <w:r w:rsidRPr="009C157D">
        <w:rPr>
          <w:rFonts w:ascii="Cambria" w:hAnsi="Cambria"/>
          <w:color w:val="000000"/>
          <w:szCs w:val="24"/>
          <w:vertAlign w:val="subscript"/>
        </w:rPr>
        <w:t>c</w:t>
      </w:r>
      <w:r w:rsidRPr="009C157D">
        <w:rPr>
          <w:rFonts w:ascii="Cambria" w:hAnsi="Cambria"/>
          <w:color w:val="000000"/>
          <w:szCs w:val="24"/>
        </w:rPr>
        <w:t xml:space="preserve"> - temperatura radiatorului integral, a cărui culoare, percepută datorită încălzirii, se aseamănă cel mai mult, în condiţiile de observare precizate, cu cea percepută a unui stimul de culoare de aceeaşi strălucire;</w:t>
      </w:r>
    </w:p>
    <w:p w14:paraId="0B728097" w14:textId="5EE22481"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7</w:t>
      </w:r>
      <w:r w:rsidRPr="009C157D">
        <w:rPr>
          <w:rFonts w:ascii="Cambria" w:hAnsi="Cambria"/>
          <w:color w:val="000000"/>
          <w:szCs w:val="24"/>
        </w:rPr>
        <w:t>.uniformitate generală a iluminării U(0)[E] - raportul dintre iluminarea minimă şi iluminarea medie, ambele considerate pe toată suprafaţa de calcul;</w:t>
      </w:r>
    </w:p>
    <w:p w14:paraId="42BBE6EA" w14:textId="0C7B68D1" w:rsidR="00983625" w:rsidRPr="009C157D" w:rsidRDefault="00DD6964" w:rsidP="009C157D">
      <w:pPr>
        <w:spacing w:after="0"/>
        <w:jc w:val="both"/>
        <w:rPr>
          <w:rFonts w:ascii="Cambria" w:hAnsi="Cambria"/>
          <w:szCs w:val="24"/>
        </w:rPr>
      </w:pPr>
      <w:r w:rsidRPr="009C157D">
        <w:rPr>
          <w:rFonts w:ascii="Cambria" w:hAnsi="Cambria"/>
          <w:color w:val="000000"/>
          <w:szCs w:val="24"/>
        </w:rPr>
        <w:t>3.4</w:t>
      </w:r>
      <w:r w:rsidR="00685DA3">
        <w:rPr>
          <w:rFonts w:ascii="Cambria" w:hAnsi="Cambria"/>
          <w:color w:val="000000"/>
          <w:szCs w:val="24"/>
        </w:rPr>
        <w:t>8</w:t>
      </w:r>
      <w:r w:rsidRPr="009C157D">
        <w:rPr>
          <w:rFonts w:ascii="Cambria" w:hAnsi="Cambria"/>
          <w:color w:val="000000"/>
          <w:szCs w:val="24"/>
        </w:rPr>
        <w:t>.uniformitate generală a luminanţei U(0)[L] - raportul dintre luminanţa minimă şi luminanţa medie, ambele considerate pe toată suprafaţa de calcul;</w:t>
      </w:r>
    </w:p>
    <w:p w14:paraId="3D96727A" w14:textId="108E313B" w:rsidR="00983625" w:rsidRPr="009C157D" w:rsidRDefault="00DD6964" w:rsidP="009C157D">
      <w:pPr>
        <w:spacing w:after="0"/>
        <w:jc w:val="both"/>
        <w:rPr>
          <w:rFonts w:ascii="Cambria" w:hAnsi="Cambria"/>
          <w:szCs w:val="24"/>
        </w:rPr>
      </w:pPr>
      <w:r w:rsidRPr="009C157D">
        <w:rPr>
          <w:rFonts w:ascii="Cambria" w:hAnsi="Cambria"/>
          <w:color w:val="000000"/>
          <w:szCs w:val="24"/>
        </w:rPr>
        <w:t>3.</w:t>
      </w:r>
      <w:r w:rsidR="00685DA3">
        <w:rPr>
          <w:rFonts w:ascii="Cambria" w:hAnsi="Cambria"/>
          <w:color w:val="000000"/>
          <w:szCs w:val="24"/>
        </w:rPr>
        <w:t>49</w:t>
      </w:r>
      <w:r w:rsidRPr="009C157D">
        <w:rPr>
          <w:rFonts w:ascii="Cambria" w:hAnsi="Cambria"/>
          <w:color w:val="000000"/>
          <w:szCs w:val="24"/>
        </w:rPr>
        <w:t>.uniformitatea longitudinală a luminanţei U(l)[L] - raportul dintre luminanţa minimă şi luminanţa maximă, ambele considerate în axul benzii de circulaţie al zonei de calcul şi în direcţia de desfăşurare a traficului rutier;</w:t>
      </w:r>
    </w:p>
    <w:p w14:paraId="4FB2997F" w14:textId="311BEB9B" w:rsidR="00983625" w:rsidRPr="009C157D" w:rsidRDefault="00DD6964" w:rsidP="009C157D">
      <w:pPr>
        <w:spacing w:after="0"/>
        <w:jc w:val="both"/>
        <w:rPr>
          <w:rFonts w:ascii="Cambria" w:hAnsi="Cambria"/>
          <w:szCs w:val="24"/>
        </w:rPr>
      </w:pPr>
      <w:r w:rsidRPr="009C157D">
        <w:rPr>
          <w:rFonts w:ascii="Cambria" w:hAnsi="Cambria"/>
          <w:color w:val="000000"/>
          <w:szCs w:val="24"/>
        </w:rPr>
        <w:t>3.5</w:t>
      </w:r>
      <w:r w:rsidR="00685DA3">
        <w:rPr>
          <w:rFonts w:ascii="Cambria" w:hAnsi="Cambria"/>
          <w:color w:val="000000"/>
          <w:szCs w:val="24"/>
        </w:rPr>
        <w:t>0</w:t>
      </w:r>
      <w:r w:rsidRPr="009C157D">
        <w:rPr>
          <w:rFonts w:ascii="Cambria" w:hAnsi="Cambria"/>
          <w:color w:val="000000"/>
          <w:szCs w:val="24"/>
        </w:rPr>
        <w:t xml:space="preserve">.utilizatori - autorităţile administraţiei </w:t>
      </w:r>
      <w:r w:rsidRPr="009C157D">
        <w:rPr>
          <w:rFonts w:ascii="Cambria" w:hAnsi="Cambria"/>
          <w:i/>
          <w:color w:val="000000"/>
          <w:szCs w:val="24"/>
        </w:rPr>
        <w:t>publice</w:t>
      </w:r>
      <w:r w:rsidRPr="009C157D">
        <w:rPr>
          <w:rFonts w:ascii="Cambria" w:hAnsi="Cambria"/>
          <w:color w:val="000000"/>
          <w:szCs w:val="24"/>
        </w:rPr>
        <w:t xml:space="preserve"> locale sau asociaţiile de dezvoltare comunitară constituite cu acest scop în calitate de reprezentant al comunităţii locale;</w:t>
      </w:r>
    </w:p>
    <w:p w14:paraId="11B77B8D" w14:textId="50B8DFAF" w:rsidR="00983625" w:rsidRPr="009C157D" w:rsidRDefault="00DD6964" w:rsidP="009C157D">
      <w:pPr>
        <w:spacing w:after="0"/>
        <w:jc w:val="both"/>
        <w:rPr>
          <w:rFonts w:ascii="Cambria" w:hAnsi="Cambria"/>
          <w:szCs w:val="24"/>
        </w:rPr>
      </w:pPr>
      <w:r w:rsidRPr="009C157D">
        <w:rPr>
          <w:rFonts w:ascii="Cambria" w:hAnsi="Cambria"/>
          <w:color w:val="000000"/>
          <w:szCs w:val="24"/>
        </w:rPr>
        <w:t>3.5</w:t>
      </w:r>
      <w:r w:rsidR="00685DA3">
        <w:rPr>
          <w:rFonts w:ascii="Cambria" w:hAnsi="Cambria"/>
          <w:color w:val="000000"/>
          <w:szCs w:val="24"/>
        </w:rPr>
        <w:t>1</w:t>
      </w:r>
      <w:r w:rsidRPr="009C157D">
        <w:rPr>
          <w:rFonts w:ascii="Cambria" w:hAnsi="Cambria"/>
          <w:color w:val="000000"/>
          <w:szCs w:val="24"/>
        </w:rPr>
        <w:t>.zonă alăturată - suprafaţa din vecinătatea imediată a căii de circulaţie, aflată în câmpul vizual al observatorului;</w:t>
      </w:r>
    </w:p>
    <w:p w14:paraId="470B7E9A" w14:textId="0765CA18" w:rsidR="00983625" w:rsidRPr="009C157D" w:rsidRDefault="00DD6964" w:rsidP="009C157D">
      <w:pPr>
        <w:spacing w:after="0"/>
        <w:jc w:val="both"/>
        <w:rPr>
          <w:rFonts w:ascii="Cambria" w:hAnsi="Cambria"/>
          <w:szCs w:val="24"/>
        </w:rPr>
      </w:pPr>
      <w:r w:rsidRPr="009C157D">
        <w:rPr>
          <w:rFonts w:ascii="Cambria" w:hAnsi="Cambria"/>
          <w:color w:val="000000"/>
          <w:szCs w:val="24"/>
        </w:rPr>
        <w:t>3.5</w:t>
      </w:r>
      <w:r w:rsidR="00685DA3">
        <w:rPr>
          <w:rFonts w:ascii="Cambria" w:hAnsi="Cambria"/>
          <w:color w:val="000000"/>
          <w:szCs w:val="24"/>
        </w:rPr>
        <w:t>2</w:t>
      </w:r>
      <w:r w:rsidRPr="009C157D">
        <w:rPr>
          <w:rFonts w:ascii="Cambria" w:hAnsi="Cambria"/>
          <w:color w:val="000000"/>
          <w:szCs w:val="24"/>
        </w:rPr>
        <w:t xml:space="preserve">.C.N.R.I. - Comitetul Naţional Român de </w:t>
      </w:r>
      <w:r w:rsidRPr="009C157D">
        <w:rPr>
          <w:rFonts w:ascii="Cambria" w:hAnsi="Cambria"/>
          <w:i/>
          <w:color w:val="000000"/>
          <w:szCs w:val="24"/>
        </w:rPr>
        <w:t>Iluminat</w:t>
      </w:r>
      <w:r w:rsidRPr="009C157D">
        <w:rPr>
          <w:rFonts w:ascii="Cambria" w:hAnsi="Cambria"/>
          <w:color w:val="000000"/>
          <w:szCs w:val="24"/>
        </w:rPr>
        <w:t>;</w:t>
      </w:r>
    </w:p>
    <w:p w14:paraId="1F04C47F" w14:textId="04899A88" w:rsidR="00983625" w:rsidRPr="009C157D" w:rsidRDefault="00DD6964" w:rsidP="009C157D">
      <w:pPr>
        <w:spacing w:after="0"/>
        <w:jc w:val="both"/>
        <w:rPr>
          <w:rFonts w:ascii="Cambria" w:hAnsi="Cambria"/>
          <w:szCs w:val="24"/>
        </w:rPr>
      </w:pPr>
      <w:r w:rsidRPr="009C157D">
        <w:rPr>
          <w:rFonts w:ascii="Cambria" w:hAnsi="Cambria"/>
          <w:color w:val="000000"/>
          <w:szCs w:val="24"/>
        </w:rPr>
        <w:t>3.5</w:t>
      </w:r>
      <w:r w:rsidR="00685DA3">
        <w:rPr>
          <w:rFonts w:ascii="Cambria" w:hAnsi="Cambria"/>
          <w:color w:val="000000"/>
          <w:szCs w:val="24"/>
        </w:rPr>
        <w:t>3</w:t>
      </w:r>
      <w:r w:rsidRPr="009C157D">
        <w:rPr>
          <w:rFonts w:ascii="Cambria" w:hAnsi="Cambria"/>
          <w:color w:val="000000"/>
          <w:szCs w:val="24"/>
        </w:rPr>
        <w:t xml:space="preserve">.C.I.E. - Comisia Internaţională de </w:t>
      </w:r>
      <w:r w:rsidRPr="009C157D">
        <w:rPr>
          <w:rFonts w:ascii="Cambria" w:hAnsi="Cambria"/>
          <w:i/>
          <w:color w:val="000000"/>
          <w:szCs w:val="24"/>
        </w:rPr>
        <w:t>Iluminat</w:t>
      </w:r>
      <w:r w:rsidRPr="009C157D">
        <w:rPr>
          <w:rFonts w:ascii="Cambria" w:hAnsi="Cambria"/>
          <w:color w:val="000000"/>
          <w:szCs w:val="24"/>
        </w:rPr>
        <w:t>.</w:t>
      </w:r>
    </w:p>
    <w:p w14:paraId="14F2FADB"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4 </w:t>
      </w:r>
    </w:p>
    <w:p w14:paraId="488E584F" w14:textId="22E21CB4"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(1)Înfiinţarea, organizarea, coordonarea, monitorizarea şi controlul funcţionării serviciului de </w:t>
      </w:r>
      <w:r w:rsidRPr="009C157D">
        <w:rPr>
          <w:rFonts w:ascii="Cambria" w:hAnsi="Cambria"/>
          <w:i/>
          <w:color w:val="000000"/>
          <w:szCs w:val="24"/>
        </w:rPr>
        <w:t>iluminat public</w:t>
      </w:r>
      <w:r w:rsidRPr="009C157D">
        <w:rPr>
          <w:rFonts w:ascii="Cambria" w:hAnsi="Cambria"/>
          <w:color w:val="000000"/>
          <w:szCs w:val="24"/>
        </w:rPr>
        <w:t xml:space="preserve"> </w:t>
      </w:r>
      <w:r w:rsidR="008E1ACB" w:rsidRPr="009C157D">
        <w:rPr>
          <w:rFonts w:ascii="Cambria" w:hAnsi="Cambria"/>
          <w:color w:val="000000"/>
          <w:szCs w:val="24"/>
        </w:rPr>
        <w:t>din Municipiul Târgu Secuiesc</w:t>
      </w:r>
      <w:r w:rsidRPr="009C157D">
        <w:rPr>
          <w:rFonts w:ascii="Cambria" w:hAnsi="Cambria"/>
          <w:color w:val="000000"/>
          <w:szCs w:val="24"/>
        </w:rPr>
        <w:t xml:space="preserve">, precum şi înfiinţarea, dezvoltarea, modernizarea, administrarea şi exploatarea sistemelor de </w:t>
      </w:r>
      <w:r w:rsidRPr="009C157D">
        <w:rPr>
          <w:rFonts w:ascii="Cambria" w:hAnsi="Cambria"/>
          <w:i/>
          <w:color w:val="000000"/>
          <w:szCs w:val="24"/>
        </w:rPr>
        <w:t>iluminat public</w:t>
      </w:r>
      <w:r w:rsidRPr="009C157D">
        <w:rPr>
          <w:rFonts w:ascii="Cambria" w:hAnsi="Cambria"/>
          <w:color w:val="000000"/>
          <w:szCs w:val="24"/>
        </w:rPr>
        <w:t xml:space="preserve"> intră în competenţa exclusivă a </w:t>
      </w:r>
      <w:r w:rsidR="008E1ACB" w:rsidRPr="009C157D">
        <w:rPr>
          <w:rFonts w:ascii="Cambria" w:hAnsi="Cambria"/>
          <w:color w:val="000000"/>
          <w:szCs w:val="24"/>
        </w:rPr>
        <w:t>Consiliului Local din Municipiul Târgu Secuiesc</w:t>
      </w:r>
      <w:r w:rsidRPr="009C157D">
        <w:rPr>
          <w:rFonts w:ascii="Cambria" w:hAnsi="Cambria"/>
          <w:color w:val="000000"/>
          <w:szCs w:val="24"/>
        </w:rPr>
        <w:t>.</w:t>
      </w:r>
    </w:p>
    <w:p w14:paraId="17DEA3BF" w14:textId="53362652"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B639A4" w:rsidRPr="009C157D">
        <w:rPr>
          <w:rFonts w:ascii="Cambria" w:hAnsi="Cambria"/>
          <w:color w:val="000000"/>
          <w:szCs w:val="24"/>
        </w:rPr>
        <w:t xml:space="preserve">ale municipiului Târgu Secuiesc </w:t>
      </w:r>
      <w:r w:rsidRPr="009C157D">
        <w:rPr>
          <w:rFonts w:ascii="Cambria" w:hAnsi="Cambria"/>
          <w:color w:val="000000"/>
          <w:szCs w:val="24"/>
        </w:rPr>
        <w:t xml:space="preserve">trebuie să asigure </w:t>
      </w:r>
      <w:r w:rsidR="00845B54">
        <w:rPr>
          <w:rFonts w:ascii="Cambria" w:hAnsi="Cambria"/>
          <w:color w:val="000000"/>
          <w:szCs w:val="24"/>
        </w:rPr>
        <w:t>gestiunea</w:t>
      </w:r>
      <w:r w:rsidRPr="009C157D">
        <w:rPr>
          <w:rFonts w:ascii="Cambria" w:hAnsi="Cambria"/>
          <w:color w:val="000000"/>
          <w:szCs w:val="24"/>
        </w:rPr>
        <w:t xml:space="preserve"> serviciului de </w:t>
      </w:r>
      <w:r w:rsidRPr="009C157D">
        <w:rPr>
          <w:rFonts w:ascii="Cambria" w:hAnsi="Cambria"/>
          <w:i/>
          <w:color w:val="000000"/>
          <w:szCs w:val="24"/>
        </w:rPr>
        <w:t>iluminat public</w:t>
      </w:r>
      <w:r w:rsidRPr="009C157D">
        <w:rPr>
          <w:rFonts w:ascii="Cambria" w:hAnsi="Cambria"/>
          <w:color w:val="000000"/>
          <w:szCs w:val="24"/>
        </w:rPr>
        <w:t xml:space="preserve"> pe criterii de competitivitate şi eficienţă economică şi managerială, având ca obiectiv atingerea şi respectarea indicatorilor de performanţă a serviciului, stabiliţi prin contractul de delegare a gestiunii, respectiv prin hotărârea de dare în administrare, în cazul gestiunii directe.</w:t>
      </w:r>
    </w:p>
    <w:p w14:paraId="533C9015" w14:textId="0CD0B4C0"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(3)Indiferent de forma de gestiune a serviciului de </w:t>
      </w:r>
      <w:r w:rsidRPr="009C157D">
        <w:rPr>
          <w:rFonts w:ascii="Cambria" w:hAnsi="Cambria"/>
          <w:i/>
          <w:color w:val="000000"/>
          <w:szCs w:val="24"/>
        </w:rPr>
        <w:t>iluminat public</w:t>
      </w:r>
      <w:r w:rsidRPr="009C157D">
        <w:rPr>
          <w:rFonts w:ascii="Cambria" w:hAnsi="Cambria"/>
          <w:color w:val="000000"/>
          <w:szCs w:val="24"/>
        </w:rPr>
        <w:t xml:space="preserve"> adoptată, 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5B6AC9" w:rsidRPr="009C157D">
        <w:rPr>
          <w:rFonts w:ascii="Cambria" w:hAnsi="Cambria"/>
          <w:color w:val="000000"/>
          <w:szCs w:val="24"/>
        </w:rPr>
        <w:t xml:space="preserve">ale municipiului Târgu Secuiesc </w:t>
      </w:r>
      <w:r w:rsidRPr="009C157D">
        <w:rPr>
          <w:rFonts w:ascii="Cambria" w:hAnsi="Cambria"/>
          <w:color w:val="000000"/>
          <w:szCs w:val="24"/>
        </w:rPr>
        <w:t xml:space="preserve">vor urmări obţinerea unui serviciu de </w:t>
      </w:r>
      <w:r w:rsidRPr="009C157D">
        <w:rPr>
          <w:rFonts w:ascii="Cambria" w:hAnsi="Cambria"/>
          <w:i/>
          <w:color w:val="000000"/>
          <w:szCs w:val="24"/>
        </w:rPr>
        <w:t>iluminat public</w:t>
      </w:r>
      <w:r w:rsidRPr="009C157D">
        <w:rPr>
          <w:rFonts w:ascii="Cambria" w:hAnsi="Cambria"/>
          <w:color w:val="000000"/>
          <w:szCs w:val="24"/>
        </w:rPr>
        <w:t xml:space="preserve"> corespunzător interesului general al comunităţilor locale pe care le reprezintă, în conformitate cu legislaţia în vigoare şi cu reglementările C.I.E.</w:t>
      </w:r>
    </w:p>
    <w:p w14:paraId="55704A39"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5 </w:t>
      </w:r>
    </w:p>
    <w:p w14:paraId="4FDC4951" w14:textId="50E75E40"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(1)Sistemele de </w:t>
      </w:r>
      <w:r w:rsidRPr="009C157D">
        <w:rPr>
          <w:rFonts w:ascii="Cambria" w:hAnsi="Cambria"/>
          <w:i/>
          <w:color w:val="000000"/>
          <w:szCs w:val="24"/>
        </w:rPr>
        <w:t>iluminat public</w:t>
      </w:r>
      <w:r w:rsidRPr="009C157D">
        <w:rPr>
          <w:rFonts w:ascii="Cambria" w:hAnsi="Cambria"/>
          <w:color w:val="000000"/>
          <w:szCs w:val="24"/>
        </w:rPr>
        <w:t xml:space="preserve"> se amplasează, de regulă, pe terenuri aparţinând domeniului </w:t>
      </w:r>
      <w:r w:rsidRPr="009C157D">
        <w:rPr>
          <w:rFonts w:ascii="Cambria" w:hAnsi="Cambria"/>
          <w:i/>
          <w:color w:val="000000"/>
          <w:szCs w:val="24"/>
        </w:rPr>
        <w:t>public</w:t>
      </w:r>
      <w:r w:rsidRPr="009C157D">
        <w:rPr>
          <w:rFonts w:ascii="Cambria" w:hAnsi="Cambria"/>
          <w:color w:val="000000"/>
          <w:szCs w:val="24"/>
        </w:rPr>
        <w:t xml:space="preserve"> sau privat al </w:t>
      </w:r>
      <w:r w:rsidR="005B6AC9" w:rsidRPr="009C157D">
        <w:rPr>
          <w:rFonts w:ascii="Cambria" w:hAnsi="Cambria"/>
          <w:color w:val="000000"/>
          <w:szCs w:val="24"/>
        </w:rPr>
        <w:t>UAT Mun. Târgu Secuiesc</w:t>
      </w:r>
      <w:r w:rsidRPr="009C157D">
        <w:rPr>
          <w:rFonts w:ascii="Cambria" w:hAnsi="Cambria"/>
          <w:color w:val="000000"/>
          <w:szCs w:val="24"/>
        </w:rPr>
        <w:t>.</w:t>
      </w:r>
    </w:p>
    <w:p w14:paraId="50F595BF" w14:textId="3255A5A8"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(2)Utilizarea unor elemente ale sistemului de distribuţie a energiei electrice pentru servicii şi activităţi </w:t>
      </w:r>
      <w:r w:rsidRPr="009C157D">
        <w:rPr>
          <w:rFonts w:ascii="Cambria" w:hAnsi="Cambria"/>
          <w:i/>
          <w:color w:val="000000"/>
          <w:szCs w:val="24"/>
        </w:rPr>
        <w:t>publice</w:t>
      </w:r>
      <w:r w:rsidRPr="009C157D">
        <w:rPr>
          <w:rFonts w:ascii="Cambria" w:hAnsi="Cambria"/>
          <w:color w:val="000000"/>
          <w:szCs w:val="24"/>
        </w:rPr>
        <w:t xml:space="preserve">, altele decât </w:t>
      </w:r>
      <w:r w:rsidRPr="009C157D">
        <w:rPr>
          <w:rFonts w:ascii="Cambria" w:hAnsi="Cambria"/>
          <w:i/>
          <w:color w:val="000000"/>
          <w:szCs w:val="24"/>
        </w:rPr>
        <w:t>iluminatul public</w:t>
      </w:r>
      <w:r w:rsidRPr="009C157D">
        <w:rPr>
          <w:rFonts w:ascii="Cambria" w:hAnsi="Cambria"/>
          <w:color w:val="000000"/>
          <w:szCs w:val="24"/>
        </w:rPr>
        <w:t xml:space="preserve">, se face cu aprobarea </w:t>
      </w:r>
      <w:r w:rsidR="005B6AC9" w:rsidRPr="009C157D">
        <w:rPr>
          <w:rFonts w:ascii="Cambria" w:hAnsi="Cambria"/>
          <w:color w:val="000000"/>
          <w:szCs w:val="24"/>
        </w:rPr>
        <w:t xml:space="preserve">Consiliului Local al municipiului Târgu Secuiesc. </w:t>
      </w:r>
    </w:p>
    <w:p w14:paraId="2E289402" w14:textId="77777777" w:rsidR="00EC7158" w:rsidRDefault="00EC7158" w:rsidP="009C157D">
      <w:pPr>
        <w:spacing w:before="80" w:after="0"/>
        <w:jc w:val="both"/>
        <w:rPr>
          <w:rFonts w:ascii="Cambria" w:hAnsi="Cambria"/>
          <w:b/>
          <w:color w:val="000000"/>
          <w:szCs w:val="24"/>
        </w:rPr>
      </w:pPr>
    </w:p>
    <w:p w14:paraId="01E722C5" w14:textId="77777777" w:rsidR="00EC7158" w:rsidRDefault="00EC7158" w:rsidP="009C157D">
      <w:pPr>
        <w:spacing w:before="80" w:after="0"/>
        <w:jc w:val="both"/>
        <w:rPr>
          <w:rFonts w:ascii="Cambria" w:hAnsi="Cambria"/>
          <w:b/>
          <w:color w:val="000000"/>
          <w:szCs w:val="24"/>
        </w:rPr>
      </w:pPr>
    </w:p>
    <w:p w14:paraId="787E9ABF" w14:textId="65C2EC1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6 </w:t>
      </w:r>
    </w:p>
    <w:p w14:paraId="25F10CC0" w14:textId="77777777" w:rsidR="005B6AC9"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(1)Serviciul de </w:t>
      </w:r>
      <w:r w:rsidRPr="009C157D">
        <w:rPr>
          <w:rFonts w:ascii="Cambria" w:hAnsi="Cambria"/>
          <w:i/>
          <w:color w:val="000000"/>
          <w:szCs w:val="24"/>
        </w:rPr>
        <w:t>iluminat public</w:t>
      </w:r>
      <w:r w:rsidRPr="009C157D">
        <w:rPr>
          <w:rFonts w:ascii="Cambria" w:hAnsi="Cambria"/>
          <w:color w:val="000000"/>
          <w:szCs w:val="24"/>
        </w:rPr>
        <w:t xml:space="preserve"> va respecta şi va îndeplini, la nivelul </w:t>
      </w:r>
      <w:r w:rsidR="005B6AC9" w:rsidRPr="009C157D">
        <w:rPr>
          <w:rFonts w:ascii="Cambria" w:hAnsi="Cambria"/>
          <w:color w:val="000000"/>
          <w:szCs w:val="24"/>
        </w:rPr>
        <w:t>municipiului Târgu Secuiesc</w:t>
      </w:r>
      <w:r w:rsidRPr="009C157D">
        <w:rPr>
          <w:rFonts w:ascii="Cambria" w:hAnsi="Cambria"/>
          <w:color w:val="000000"/>
          <w:szCs w:val="24"/>
        </w:rPr>
        <w:t>, indicatorii de performanţă prevăzuţi în prezentul regulament, aprobaţi prin hotărâr</w:t>
      </w:r>
      <w:r w:rsidR="005B6AC9" w:rsidRPr="009C157D">
        <w:rPr>
          <w:rFonts w:ascii="Cambria" w:hAnsi="Cambria"/>
          <w:color w:val="000000"/>
          <w:szCs w:val="24"/>
        </w:rPr>
        <w:t>ea</w:t>
      </w:r>
      <w:r w:rsidRPr="009C157D">
        <w:rPr>
          <w:rFonts w:ascii="Cambria" w:hAnsi="Cambria"/>
          <w:color w:val="000000"/>
          <w:szCs w:val="24"/>
        </w:rPr>
        <w:t xml:space="preserve"> </w:t>
      </w:r>
      <w:r w:rsidR="005B6AC9" w:rsidRPr="009C157D">
        <w:rPr>
          <w:rFonts w:ascii="Cambria" w:hAnsi="Cambria"/>
          <w:color w:val="000000"/>
          <w:szCs w:val="24"/>
        </w:rPr>
        <w:t xml:space="preserve">Consiliului Local al municipiului Târgu Secuiesc. </w:t>
      </w:r>
    </w:p>
    <w:p w14:paraId="204B5BBA" w14:textId="18589C8D"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5B6AC9" w:rsidRPr="009C157D">
        <w:rPr>
          <w:rFonts w:ascii="Cambria" w:hAnsi="Cambria"/>
          <w:color w:val="000000"/>
          <w:szCs w:val="24"/>
        </w:rPr>
        <w:t xml:space="preserve">ale municipiului Târgu Secuiesc vor putea </w:t>
      </w:r>
      <w:r w:rsidRPr="009C157D">
        <w:rPr>
          <w:rFonts w:ascii="Cambria" w:hAnsi="Cambria"/>
          <w:color w:val="000000"/>
          <w:szCs w:val="24"/>
        </w:rPr>
        <w:t xml:space="preserve">aproba şi alţi indicatori de performanţă în baza unor studii de oportunitate în care se va ţine seama cu prioritate de necesităţile comunităţilor locale, de starea tehnică şi eficienţa sistemelor de </w:t>
      </w:r>
      <w:r w:rsidRPr="009C157D">
        <w:rPr>
          <w:rFonts w:ascii="Cambria" w:hAnsi="Cambria"/>
          <w:i/>
          <w:color w:val="000000"/>
          <w:szCs w:val="24"/>
        </w:rPr>
        <w:t>iluminat public</w:t>
      </w:r>
      <w:r w:rsidRPr="009C157D">
        <w:rPr>
          <w:rFonts w:ascii="Cambria" w:hAnsi="Cambria"/>
          <w:color w:val="000000"/>
          <w:szCs w:val="24"/>
        </w:rPr>
        <w:t xml:space="preserve"> existente, precum şi de standardele minimale privind </w:t>
      </w:r>
      <w:r w:rsidRPr="009C157D">
        <w:rPr>
          <w:rFonts w:ascii="Cambria" w:hAnsi="Cambria"/>
          <w:i/>
          <w:color w:val="000000"/>
          <w:szCs w:val="24"/>
        </w:rPr>
        <w:t>iluminatul public</w:t>
      </w:r>
      <w:r w:rsidRPr="009C157D">
        <w:rPr>
          <w:rFonts w:ascii="Cambria" w:hAnsi="Cambria"/>
          <w:color w:val="000000"/>
          <w:szCs w:val="24"/>
        </w:rPr>
        <w:t>, prevăzute de normele interne şi ale Uniunii Europene în acest domeniu.</w:t>
      </w:r>
    </w:p>
    <w:p w14:paraId="060AA007" w14:textId="49EB2C67" w:rsidR="00983625" w:rsidRPr="009C157D" w:rsidRDefault="00DD6964" w:rsidP="009C157D">
      <w:pPr>
        <w:spacing w:before="26" w:after="0"/>
        <w:jc w:val="both"/>
        <w:rPr>
          <w:rFonts w:ascii="Cambria" w:hAnsi="Cambria"/>
          <w:szCs w:val="24"/>
        </w:rPr>
      </w:pPr>
      <w:r w:rsidRPr="009C157D">
        <w:rPr>
          <w:rFonts w:ascii="Cambria" w:hAnsi="Cambria"/>
          <w:color w:val="000000"/>
          <w:szCs w:val="24"/>
        </w:rPr>
        <w:t>(3)Indicatorii de performanţă se stabilesc cu respectarea prevederilor prezentului regulament</w:t>
      </w:r>
      <w:r w:rsidR="00296646" w:rsidRPr="009C157D">
        <w:rPr>
          <w:rFonts w:ascii="Cambria" w:hAnsi="Cambria"/>
          <w:color w:val="000000"/>
          <w:szCs w:val="24"/>
        </w:rPr>
        <w:t xml:space="preserve"> </w:t>
      </w:r>
      <w:r w:rsidRPr="009C157D">
        <w:rPr>
          <w:rFonts w:ascii="Cambria" w:hAnsi="Cambria"/>
          <w:color w:val="000000"/>
          <w:szCs w:val="24"/>
        </w:rPr>
        <w:t>al serviciului.</w:t>
      </w:r>
    </w:p>
    <w:p w14:paraId="60A9DB85"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7 </w:t>
      </w:r>
    </w:p>
    <w:p w14:paraId="09D3505D" w14:textId="6610A45F"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Serviciul de </w:t>
      </w:r>
      <w:r w:rsidRPr="009C157D">
        <w:rPr>
          <w:rFonts w:ascii="Cambria" w:hAnsi="Cambria"/>
          <w:i/>
          <w:color w:val="000000"/>
          <w:szCs w:val="24"/>
        </w:rPr>
        <w:t>iluminat public</w:t>
      </w:r>
      <w:r w:rsidRPr="009C157D">
        <w:rPr>
          <w:rFonts w:ascii="Cambria" w:hAnsi="Cambria"/>
          <w:color w:val="000000"/>
          <w:szCs w:val="24"/>
        </w:rPr>
        <w:t xml:space="preserve"> se prevede pe toate căile de circulaţie </w:t>
      </w:r>
      <w:r w:rsidRPr="009C157D">
        <w:rPr>
          <w:rFonts w:ascii="Cambria" w:hAnsi="Cambria"/>
          <w:i/>
          <w:color w:val="000000"/>
          <w:szCs w:val="24"/>
        </w:rPr>
        <w:t>publică</w:t>
      </w:r>
      <w:r w:rsidRPr="009C157D">
        <w:rPr>
          <w:rFonts w:ascii="Cambria" w:hAnsi="Cambria"/>
          <w:color w:val="000000"/>
          <w:szCs w:val="24"/>
        </w:rPr>
        <w:t xml:space="preserve"> din </w:t>
      </w:r>
      <w:r w:rsidR="00296646" w:rsidRPr="009C157D">
        <w:rPr>
          <w:rFonts w:ascii="Cambria" w:hAnsi="Cambria"/>
          <w:color w:val="000000"/>
          <w:szCs w:val="24"/>
        </w:rPr>
        <w:t>municipiul Târgu Secuiesc</w:t>
      </w:r>
      <w:r w:rsidRPr="009C157D">
        <w:rPr>
          <w:rFonts w:ascii="Cambria" w:hAnsi="Cambria"/>
          <w:color w:val="000000"/>
          <w:szCs w:val="24"/>
        </w:rPr>
        <w:t xml:space="preserve">, cu respectarea principiilor ce guvernează organizarea şi funcţionarea serviciilor comunitare de utilităţi </w:t>
      </w:r>
      <w:r w:rsidRPr="009C157D">
        <w:rPr>
          <w:rFonts w:ascii="Cambria" w:hAnsi="Cambria"/>
          <w:i/>
          <w:color w:val="000000"/>
          <w:szCs w:val="24"/>
        </w:rPr>
        <w:t>publice</w:t>
      </w:r>
      <w:r w:rsidRPr="009C157D">
        <w:rPr>
          <w:rFonts w:ascii="Cambria" w:hAnsi="Cambria"/>
          <w:color w:val="000000"/>
          <w:szCs w:val="24"/>
        </w:rPr>
        <w:t>.</w:t>
      </w:r>
    </w:p>
    <w:p w14:paraId="0ABEB79C"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8 </w:t>
      </w:r>
    </w:p>
    <w:p w14:paraId="51969B8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Serviciul de </w:t>
      </w:r>
      <w:r w:rsidRPr="009C157D">
        <w:rPr>
          <w:rFonts w:ascii="Cambria" w:hAnsi="Cambria"/>
          <w:i/>
          <w:color w:val="000000"/>
          <w:szCs w:val="24"/>
        </w:rPr>
        <w:t>iluminat public</w:t>
      </w:r>
      <w:r w:rsidRPr="009C157D">
        <w:rPr>
          <w:rFonts w:ascii="Cambria" w:hAnsi="Cambria"/>
          <w:color w:val="000000"/>
          <w:szCs w:val="24"/>
        </w:rPr>
        <w:t xml:space="preserve"> trebuie să îndeplinească, concomitent, următoarele condiţii de funcţionare:</w:t>
      </w:r>
    </w:p>
    <w:p w14:paraId="19D8C12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a)continuitatea din punct de vedere cantitativ şi calitativ;</w:t>
      </w:r>
    </w:p>
    <w:p w14:paraId="2B763FA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b)adaptabilitate la cerinţele concrete, diferenţiate în timp şi spaţiu, ale comunităţii locale;</w:t>
      </w:r>
    </w:p>
    <w:p w14:paraId="727568C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c)satisfacerea judicioasă, echitabilă şi nepreferenţială a tuturor membrilor comunităţii locale, în calitatea lor de beneficiari ai serviciului;</w:t>
      </w:r>
    </w:p>
    <w:p w14:paraId="1D42469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d)tarifarea pe bază de competiţie a serviciului prestat;</w:t>
      </w:r>
    </w:p>
    <w:p w14:paraId="129B82C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e)administrarea şi gestionarea serviciului în interesul comunităţilor locale;</w:t>
      </w:r>
    </w:p>
    <w:p w14:paraId="72F3BC7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f)respectarea reglementărilor specifice în vigoare din domeniul transportului, distribuţiei şi utilizării energiei electrice;</w:t>
      </w:r>
    </w:p>
    <w:p w14:paraId="0B9119D7" w14:textId="08CF30CF" w:rsidR="00983625" w:rsidRDefault="00DD6964" w:rsidP="009C157D">
      <w:pPr>
        <w:spacing w:after="0"/>
        <w:jc w:val="both"/>
        <w:rPr>
          <w:rFonts w:ascii="Cambria" w:hAnsi="Cambria"/>
          <w:color w:val="000000"/>
          <w:szCs w:val="24"/>
        </w:rPr>
      </w:pPr>
      <w:r w:rsidRPr="009C157D">
        <w:rPr>
          <w:rFonts w:ascii="Cambria" w:hAnsi="Cambria"/>
          <w:color w:val="000000"/>
          <w:szCs w:val="24"/>
        </w:rPr>
        <w:t xml:space="preserve">g)respectarea valorilor minimale din standardele privind </w:t>
      </w:r>
      <w:r w:rsidRPr="009C157D">
        <w:rPr>
          <w:rFonts w:ascii="Cambria" w:hAnsi="Cambria"/>
          <w:i/>
          <w:color w:val="000000"/>
          <w:szCs w:val="24"/>
        </w:rPr>
        <w:t>iluminatul public</w:t>
      </w:r>
      <w:r w:rsidRPr="009C157D">
        <w:rPr>
          <w:rFonts w:ascii="Cambria" w:hAnsi="Cambria"/>
          <w:color w:val="000000"/>
          <w:szCs w:val="24"/>
        </w:rPr>
        <w:t>, prevăzute de normele interne şi ale Uniunii Europene în acest domeniu, care sunt identice cu cele ale C.I.E.</w:t>
      </w:r>
    </w:p>
    <w:p w14:paraId="20C665CB" w14:textId="77777777" w:rsidR="00877494" w:rsidRDefault="00877494" w:rsidP="009C157D">
      <w:pPr>
        <w:spacing w:before="80" w:after="0"/>
        <w:jc w:val="center"/>
        <w:rPr>
          <w:rFonts w:ascii="Cambria" w:hAnsi="Cambria"/>
          <w:b/>
          <w:color w:val="000000"/>
          <w:szCs w:val="24"/>
        </w:rPr>
      </w:pPr>
    </w:p>
    <w:p w14:paraId="5898F80A" w14:textId="72F5549D" w:rsidR="00983625" w:rsidRPr="009C157D" w:rsidRDefault="00DD6964" w:rsidP="009C157D">
      <w:pPr>
        <w:spacing w:before="80" w:after="0"/>
        <w:jc w:val="center"/>
        <w:rPr>
          <w:rFonts w:ascii="Cambria" w:hAnsi="Cambria"/>
          <w:szCs w:val="24"/>
        </w:rPr>
      </w:pPr>
      <w:r w:rsidRPr="009C157D">
        <w:rPr>
          <w:rFonts w:ascii="Cambria" w:hAnsi="Cambria"/>
          <w:b/>
          <w:color w:val="000000"/>
          <w:szCs w:val="24"/>
        </w:rPr>
        <w:t>CAPITOLUL II:</w:t>
      </w:r>
      <w:r w:rsidR="001F1BED">
        <w:rPr>
          <w:rFonts w:ascii="Cambria" w:hAnsi="Cambria"/>
          <w:b/>
          <w:color w:val="000000"/>
          <w:szCs w:val="24"/>
        </w:rPr>
        <w:t xml:space="preserve"> </w:t>
      </w:r>
      <w:r w:rsidRPr="009C157D">
        <w:rPr>
          <w:rFonts w:ascii="Cambria" w:hAnsi="Cambria"/>
          <w:b/>
          <w:color w:val="000000"/>
          <w:szCs w:val="24"/>
        </w:rPr>
        <w:t xml:space="preserve">Desfăşurarea serviciului de </w:t>
      </w:r>
      <w:r w:rsidRPr="009C157D">
        <w:rPr>
          <w:rFonts w:ascii="Cambria" w:hAnsi="Cambria"/>
          <w:b/>
          <w:i/>
          <w:color w:val="000000"/>
          <w:szCs w:val="24"/>
        </w:rPr>
        <w:t>iluminat public</w:t>
      </w:r>
    </w:p>
    <w:p w14:paraId="7F70748A" w14:textId="3B1AABC5" w:rsidR="00983625" w:rsidRDefault="00DD6964" w:rsidP="009C157D">
      <w:pPr>
        <w:spacing w:before="80" w:after="0"/>
        <w:jc w:val="center"/>
        <w:rPr>
          <w:rFonts w:ascii="Cambria" w:hAnsi="Cambria"/>
          <w:b/>
          <w:i/>
          <w:color w:val="000000"/>
          <w:szCs w:val="24"/>
        </w:rPr>
      </w:pPr>
      <w:r w:rsidRPr="009C157D">
        <w:rPr>
          <w:rFonts w:ascii="Cambria" w:hAnsi="Cambria"/>
          <w:b/>
          <w:color w:val="000000"/>
          <w:szCs w:val="24"/>
        </w:rPr>
        <w:t>SECŢIUNEA 1:</w:t>
      </w:r>
      <w:r w:rsidR="00EE0DDE">
        <w:rPr>
          <w:rFonts w:ascii="Cambria" w:hAnsi="Cambria"/>
          <w:b/>
          <w:color w:val="000000"/>
          <w:szCs w:val="24"/>
        </w:rPr>
        <w:t xml:space="preserve"> </w:t>
      </w:r>
      <w:r w:rsidRPr="009C157D">
        <w:rPr>
          <w:rFonts w:ascii="Cambria" w:hAnsi="Cambria"/>
          <w:b/>
          <w:color w:val="000000"/>
          <w:szCs w:val="24"/>
        </w:rPr>
        <w:t xml:space="preserve">Principiile şi obiectivele realizării serviciului de </w:t>
      </w:r>
      <w:r w:rsidRPr="009C157D">
        <w:rPr>
          <w:rFonts w:ascii="Cambria" w:hAnsi="Cambria"/>
          <w:b/>
          <w:i/>
          <w:color w:val="000000"/>
          <w:szCs w:val="24"/>
        </w:rPr>
        <w:t>iluminat public</w:t>
      </w:r>
    </w:p>
    <w:p w14:paraId="65B668F2" w14:textId="77777777" w:rsidR="009C157D" w:rsidRPr="009C157D" w:rsidRDefault="009C157D" w:rsidP="009C157D">
      <w:pPr>
        <w:spacing w:before="80" w:after="0"/>
        <w:jc w:val="center"/>
        <w:rPr>
          <w:rFonts w:ascii="Cambria" w:hAnsi="Cambria"/>
          <w:szCs w:val="24"/>
        </w:rPr>
      </w:pPr>
    </w:p>
    <w:p w14:paraId="1833DB54"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9 </w:t>
      </w:r>
    </w:p>
    <w:p w14:paraId="1871EF7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Administrarea serviciului de </w:t>
      </w:r>
      <w:r w:rsidRPr="009C157D">
        <w:rPr>
          <w:rFonts w:ascii="Cambria" w:hAnsi="Cambria"/>
          <w:i/>
          <w:color w:val="000000"/>
          <w:szCs w:val="24"/>
        </w:rPr>
        <w:t>iluminat public</w:t>
      </w:r>
      <w:r w:rsidRPr="009C157D">
        <w:rPr>
          <w:rFonts w:ascii="Cambria" w:hAnsi="Cambria"/>
          <w:color w:val="000000"/>
          <w:szCs w:val="24"/>
        </w:rPr>
        <w:t xml:space="preserve"> se realizează cu respectarea principiului:</w:t>
      </w:r>
    </w:p>
    <w:p w14:paraId="65FCB32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a)autonomiei locale;</w:t>
      </w:r>
    </w:p>
    <w:p w14:paraId="2A71898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b)descentralizării serviciilor </w:t>
      </w:r>
      <w:r w:rsidRPr="009C157D">
        <w:rPr>
          <w:rFonts w:ascii="Cambria" w:hAnsi="Cambria"/>
          <w:i/>
          <w:color w:val="000000"/>
          <w:szCs w:val="24"/>
        </w:rPr>
        <w:t>publice</w:t>
      </w:r>
      <w:r w:rsidRPr="009C157D">
        <w:rPr>
          <w:rFonts w:ascii="Cambria" w:hAnsi="Cambria"/>
          <w:color w:val="000000"/>
          <w:szCs w:val="24"/>
        </w:rPr>
        <w:t>;</w:t>
      </w:r>
    </w:p>
    <w:p w14:paraId="60B4E56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c)subsidiarităţii şi proporţionalităţii;</w:t>
      </w:r>
    </w:p>
    <w:p w14:paraId="16D10AC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d)responsabilităţii şi legalităţii;</w:t>
      </w:r>
    </w:p>
    <w:p w14:paraId="6C96C81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e)asocierii intercomunitare;</w:t>
      </w:r>
    </w:p>
    <w:p w14:paraId="6F86C76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f)dezvoltării durabile şi corelării cerinţelor cu resursele;</w:t>
      </w:r>
    </w:p>
    <w:p w14:paraId="209C014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g)protecţiei şi conservării mediului natural şi construit;</w:t>
      </w:r>
    </w:p>
    <w:p w14:paraId="1BE8B77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h)asigurării igienei şi sănătăţii populaţiei;</w:t>
      </w:r>
    </w:p>
    <w:p w14:paraId="49D3011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i)administrării eficiente a bunurilor din proprietatea </w:t>
      </w:r>
      <w:r w:rsidRPr="009C157D">
        <w:rPr>
          <w:rFonts w:ascii="Cambria" w:hAnsi="Cambria"/>
          <w:i/>
          <w:color w:val="000000"/>
          <w:szCs w:val="24"/>
        </w:rPr>
        <w:t>publică</w:t>
      </w:r>
      <w:r w:rsidRPr="009C157D">
        <w:rPr>
          <w:rFonts w:ascii="Cambria" w:hAnsi="Cambria"/>
          <w:color w:val="000000"/>
          <w:szCs w:val="24"/>
        </w:rPr>
        <w:t xml:space="preserve"> sau privată a unităţilor administrativ-teritoriale;</w:t>
      </w:r>
    </w:p>
    <w:p w14:paraId="3EDD6CF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j)participării şi consultării cetăţenilor;</w:t>
      </w:r>
    </w:p>
    <w:p w14:paraId="4FA99CD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k)liberului acces la informaţiile privind serviciile </w:t>
      </w:r>
      <w:r w:rsidRPr="009C157D">
        <w:rPr>
          <w:rFonts w:ascii="Cambria" w:hAnsi="Cambria"/>
          <w:i/>
          <w:color w:val="000000"/>
          <w:szCs w:val="24"/>
        </w:rPr>
        <w:t>publice</w:t>
      </w:r>
      <w:r w:rsidRPr="009C157D">
        <w:rPr>
          <w:rFonts w:ascii="Cambria" w:hAnsi="Cambria"/>
          <w:color w:val="000000"/>
          <w:szCs w:val="24"/>
        </w:rPr>
        <w:t>.</w:t>
      </w:r>
    </w:p>
    <w:p w14:paraId="38F1BF0A"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10 </w:t>
      </w:r>
    </w:p>
    <w:p w14:paraId="2D3AB68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Funcţionarea serviciului de </w:t>
      </w:r>
      <w:r w:rsidRPr="009C157D">
        <w:rPr>
          <w:rFonts w:ascii="Cambria" w:hAnsi="Cambria"/>
          <w:i/>
          <w:color w:val="000000"/>
          <w:szCs w:val="24"/>
        </w:rPr>
        <w:t>iluminat public</w:t>
      </w:r>
      <w:r w:rsidRPr="009C157D">
        <w:rPr>
          <w:rFonts w:ascii="Cambria" w:hAnsi="Cambria"/>
          <w:color w:val="000000"/>
          <w:szCs w:val="24"/>
        </w:rPr>
        <w:t xml:space="preserve"> trebuie să se desfăşoare pentru:</w:t>
      </w:r>
    </w:p>
    <w:p w14:paraId="407A29D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a)satisfacerea interesului general al comunităţii;</w:t>
      </w:r>
    </w:p>
    <w:p w14:paraId="29A42F8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b)satisfacerea cât mai completă a cerinţelor beneficiarilor;</w:t>
      </w:r>
    </w:p>
    <w:p w14:paraId="1ABFB1F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c)protejarea intereselor beneficiarilor;</w:t>
      </w:r>
    </w:p>
    <w:p w14:paraId="471A665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d)întărirea coeziunii economico-sociale la nivelul comunităţilor locale;</w:t>
      </w:r>
    </w:p>
    <w:p w14:paraId="5AD4A76A" w14:textId="3BF975FB" w:rsidR="00983625" w:rsidRPr="009C157D" w:rsidRDefault="00DD6964" w:rsidP="009C157D">
      <w:pPr>
        <w:spacing w:after="0"/>
        <w:jc w:val="both"/>
        <w:rPr>
          <w:rFonts w:ascii="Cambria" w:hAnsi="Cambria"/>
          <w:szCs w:val="24"/>
        </w:rPr>
      </w:pPr>
      <w:r w:rsidRPr="009C157D">
        <w:rPr>
          <w:rFonts w:ascii="Cambria" w:hAnsi="Cambria"/>
          <w:color w:val="000000"/>
          <w:szCs w:val="24"/>
        </w:rPr>
        <w:t>e)asigurarea dezvoltării durabile a unităţi</w:t>
      </w:r>
      <w:r w:rsidR="003F0448" w:rsidRPr="009C157D">
        <w:rPr>
          <w:rFonts w:ascii="Cambria" w:hAnsi="Cambria"/>
          <w:color w:val="000000"/>
          <w:szCs w:val="24"/>
        </w:rPr>
        <w:t>i</w:t>
      </w:r>
      <w:r w:rsidRPr="009C157D">
        <w:rPr>
          <w:rFonts w:ascii="Cambria" w:hAnsi="Cambria"/>
          <w:color w:val="000000"/>
          <w:szCs w:val="24"/>
        </w:rPr>
        <w:t xml:space="preserve"> administrativ-teritoriale;</w:t>
      </w:r>
    </w:p>
    <w:p w14:paraId="2B2773D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f)creşterea gradului de securitate individuală şi colectivă în </w:t>
      </w:r>
      <w:r w:rsidRPr="009C157D">
        <w:rPr>
          <w:rFonts w:ascii="Cambria" w:hAnsi="Cambria"/>
          <w:i/>
          <w:color w:val="000000"/>
          <w:szCs w:val="24"/>
        </w:rPr>
        <w:t>cadrul</w:t>
      </w:r>
      <w:r w:rsidRPr="009C157D">
        <w:rPr>
          <w:rFonts w:ascii="Cambria" w:hAnsi="Cambria"/>
          <w:color w:val="000000"/>
          <w:szCs w:val="24"/>
        </w:rPr>
        <w:t xml:space="preserve"> comunităţilor locale;</w:t>
      </w:r>
    </w:p>
    <w:p w14:paraId="23949D6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g)punerea în valoare, prin </w:t>
      </w:r>
      <w:r w:rsidRPr="009C157D">
        <w:rPr>
          <w:rFonts w:ascii="Cambria" w:hAnsi="Cambria"/>
          <w:i/>
          <w:color w:val="000000"/>
          <w:szCs w:val="24"/>
        </w:rPr>
        <w:t>iluminat</w:t>
      </w:r>
      <w:r w:rsidRPr="009C157D">
        <w:rPr>
          <w:rFonts w:ascii="Cambria" w:hAnsi="Cambria"/>
          <w:color w:val="000000"/>
          <w:szCs w:val="24"/>
        </w:rPr>
        <w:t xml:space="preserve"> adecvat, a elementelor arhitectonice şi peisagistice ale localităţilor;</w:t>
      </w:r>
    </w:p>
    <w:p w14:paraId="17677A7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h)ridicarea gradului de civilizaţie, a confortului şi a calităţii vieţii;</w:t>
      </w:r>
    </w:p>
    <w:p w14:paraId="77D31A3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i)mărirea gradului de siguranţă a circulaţiei rutiere şi pietonale;</w:t>
      </w:r>
    </w:p>
    <w:p w14:paraId="78A0FBF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j)crearea unui ambient plăcut;</w:t>
      </w:r>
    </w:p>
    <w:p w14:paraId="52EFA3E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k)creşterea oportunităţilor rezultate din dezvoltarea turismului;</w:t>
      </w:r>
    </w:p>
    <w:p w14:paraId="4E70898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l)asigurarea funcţionării şi exploatării în condiţii de siguranţă, rentabilitate şi eficienţă economică a infrastructurii aferente serviciului.</w:t>
      </w:r>
    </w:p>
    <w:p w14:paraId="4E59A084"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11 </w:t>
      </w:r>
    </w:p>
    <w:p w14:paraId="5F6FCDEE" w14:textId="3A0C2432"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exercitarea atribuţiunilor conferite de lege cu privire la elaborarea şi aprobarea strategiilor locale de dezvoltare a serviciului de </w:t>
      </w:r>
      <w:r w:rsidRPr="009C157D">
        <w:rPr>
          <w:rFonts w:ascii="Cambria" w:hAnsi="Cambria"/>
          <w:i/>
          <w:color w:val="000000"/>
          <w:szCs w:val="24"/>
        </w:rPr>
        <w:t>iluminat public</w:t>
      </w:r>
      <w:r w:rsidRPr="009C157D">
        <w:rPr>
          <w:rFonts w:ascii="Cambria" w:hAnsi="Cambria"/>
          <w:color w:val="000000"/>
          <w:szCs w:val="24"/>
        </w:rPr>
        <w:t xml:space="preserve">, a programelor de investiţii privind dezvoltarea şi modernizarea infrastructurii tehnico-edilitare aferente, a </w:t>
      </w:r>
      <w:r w:rsidRPr="009C157D">
        <w:rPr>
          <w:rFonts w:ascii="Cambria" w:hAnsi="Cambria"/>
          <w:i/>
          <w:color w:val="000000"/>
          <w:szCs w:val="24"/>
        </w:rPr>
        <w:t>regulamentului</w:t>
      </w:r>
      <w:r w:rsidRPr="009C157D">
        <w:rPr>
          <w:rFonts w:ascii="Cambria" w:hAnsi="Cambria"/>
          <w:color w:val="000000"/>
          <w:szCs w:val="24"/>
        </w:rPr>
        <w:t xml:space="preserve"> propriu al serviciului, a caietului de sarcini, alegerea modalităţii de gestiune, precum şi a criteriilor şi procedurilor de delegare a gestiunii, autorităţile administraţiei </w:t>
      </w:r>
      <w:r w:rsidRPr="009C157D">
        <w:rPr>
          <w:rFonts w:ascii="Cambria" w:hAnsi="Cambria"/>
          <w:i/>
          <w:color w:val="000000"/>
          <w:szCs w:val="24"/>
        </w:rPr>
        <w:t>publice</w:t>
      </w:r>
      <w:r w:rsidRPr="009C157D">
        <w:rPr>
          <w:rFonts w:ascii="Cambria" w:hAnsi="Cambria"/>
          <w:color w:val="000000"/>
          <w:szCs w:val="24"/>
        </w:rPr>
        <w:t xml:space="preserve"> locale</w:t>
      </w:r>
      <w:r w:rsidR="00236B5B" w:rsidRPr="009C157D">
        <w:rPr>
          <w:rFonts w:ascii="Cambria" w:hAnsi="Cambria"/>
          <w:color w:val="000000"/>
          <w:szCs w:val="24"/>
        </w:rPr>
        <w:t xml:space="preserve"> ale municipiului Târgu Secuiesc</w:t>
      </w:r>
      <w:r w:rsidRPr="009C157D">
        <w:rPr>
          <w:rFonts w:ascii="Cambria" w:hAnsi="Cambria"/>
          <w:color w:val="000000"/>
          <w:szCs w:val="24"/>
        </w:rPr>
        <w:t xml:space="preserve"> vor urmări atingerea următoarelor obiective:</w:t>
      </w:r>
    </w:p>
    <w:p w14:paraId="5F3C057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a)orientarea serviciului de </w:t>
      </w:r>
      <w:r w:rsidRPr="009C157D">
        <w:rPr>
          <w:rFonts w:ascii="Cambria" w:hAnsi="Cambria"/>
          <w:i/>
          <w:color w:val="000000"/>
          <w:szCs w:val="24"/>
        </w:rPr>
        <w:t>iluminat public</w:t>
      </w:r>
      <w:r w:rsidRPr="009C157D">
        <w:rPr>
          <w:rFonts w:ascii="Cambria" w:hAnsi="Cambria"/>
          <w:color w:val="000000"/>
          <w:szCs w:val="24"/>
        </w:rPr>
        <w:t xml:space="preserve"> către beneficiari, membri ai comunităţii;</w:t>
      </w:r>
    </w:p>
    <w:p w14:paraId="1CAA968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b)asigurarea calităţii şi performanţelor sistemelor de </w:t>
      </w:r>
      <w:r w:rsidRPr="009C157D">
        <w:rPr>
          <w:rFonts w:ascii="Cambria" w:hAnsi="Cambria"/>
          <w:i/>
          <w:color w:val="000000"/>
          <w:szCs w:val="24"/>
        </w:rPr>
        <w:t>iluminat public</w:t>
      </w:r>
      <w:r w:rsidRPr="009C157D">
        <w:rPr>
          <w:rFonts w:ascii="Cambria" w:hAnsi="Cambria"/>
          <w:color w:val="000000"/>
          <w:szCs w:val="24"/>
        </w:rPr>
        <w:t>, la nivel compatibil cu directivele Uniunii Europene;</w:t>
      </w:r>
    </w:p>
    <w:p w14:paraId="575E5D6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c)respectarea normelor privind serviciul de </w:t>
      </w:r>
      <w:r w:rsidRPr="009C157D">
        <w:rPr>
          <w:rFonts w:ascii="Cambria" w:hAnsi="Cambria"/>
          <w:i/>
          <w:color w:val="000000"/>
          <w:szCs w:val="24"/>
        </w:rPr>
        <w:t>iluminat public</w:t>
      </w:r>
      <w:r w:rsidRPr="009C157D">
        <w:rPr>
          <w:rFonts w:ascii="Cambria" w:hAnsi="Cambria"/>
          <w:color w:val="000000"/>
          <w:szCs w:val="24"/>
        </w:rPr>
        <w:t xml:space="preserve"> stabilite de C.I.E., la care România este afiliată, respectiv de C.N.R.I.;</w:t>
      </w:r>
    </w:p>
    <w:p w14:paraId="5A327C3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d)asigurarea accesului nediscriminatoriu al tuturor membrilor comunităţii locale la serviciul de </w:t>
      </w:r>
      <w:r w:rsidRPr="009C157D">
        <w:rPr>
          <w:rFonts w:ascii="Cambria" w:hAnsi="Cambria"/>
          <w:i/>
          <w:color w:val="000000"/>
          <w:szCs w:val="24"/>
        </w:rPr>
        <w:t>iluminat public</w:t>
      </w:r>
      <w:r w:rsidRPr="009C157D">
        <w:rPr>
          <w:rFonts w:ascii="Cambria" w:hAnsi="Cambria"/>
          <w:color w:val="000000"/>
          <w:szCs w:val="24"/>
        </w:rPr>
        <w:t>;</w:t>
      </w:r>
    </w:p>
    <w:p w14:paraId="5DD3C8C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e)reducerea consumurilor specifice prin utilizarea unor corpuri de </w:t>
      </w:r>
      <w:r w:rsidRPr="009C157D">
        <w:rPr>
          <w:rFonts w:ascii="Cambria" w:hAnsi="Cambria"/>
          <w:i/>
          <w:color w:val="000000"/>
          <w:szCs w:val="24"/>
        </w:rPr>
        <w:t>iluminat</w:t>
      </w:r>
      <w:r w:rsidRPr="009C157D">
        <w:rPr>
          <w:rFonts w:ascii="Cambria" w:hAnsi="Cambria"/>
          <w:color w:val="000000"/>
          <w:szCs w:val="24"/>
        </w:rPr>
        <w:t xml:space="preserve"> performante, a unor echipamente specializate şi prin asigurarea unui </w:t>
      </w:r>
      <w:r w:rsidRPr="009C157D">
        <w:rPr>
          <w:rFonts w:ascii="Cambria" w:hAnsi="Cambria"/>
          <w:i/>
          <w:color w:val="000000"/>
          <w:szCs w:val="24"/>
        </w:rPr>
        <w:t>iluminat public</w:t>
      </w:r>
      <w:r w:rsidRPr="009C157D">
        <w:rPr>
          <w:rFonts w:ascii="Cambria" w:hAnsi="Cambria"/>
          <w:color w:val="000000"/>
          <w:szCs w:val="24"/>
        </w:rPr>
        <w:t xml:space="preserve"> judicios;</w:t>
      </w:r>
    </w:p>
    <w:p w14:paraId="20CA7E1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f)promovarea investiţiilor, în scopul modernizării şi extinderii sistemului de </w:t>
      </w:r>
      <w:r w:rsidRPr="009C157D">
        <w:rPr>
          <w:rFonts w:ascii="Cambria" w:hAnsi="Cambria"/>
          <w:i/>
          <w:color w:val="000000"/>
          <w:szCs w:val="24"/>
        </w:rPr>
        <w:t>iluminat public</w:t>
      </w:r>
      <w:r w:rsidRPr="009C157D">
        <w:rPr>
          <w:rFonts w:ascii="Cambria" w:hAnsi="Cambria"/>
          <w:color w:val="000000"/>
          <w:szCs w:val="24"/>
        </w:rPr>
        <w:t>;</w:t>
      </w:r>
    </w:p>
    <w:p w14:paraId="1354259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 xml:space="preserve">g)asigurarea, la nivelul localităţilor, a unui </w:t>
      </w:r>
      <w:r w:rsidRPr="009C157D">
        <w:rPr>
          <w:rFonts w:ascii="Cambria" w:hAnsi="Cambria"/>
          <w:i/>
          <w:color w:val="000000"/>
          <w:szCs w:val="24"/>
        </w:rPr>
        <w:t>iluminat</w:t>
      </w:r>
      <w:r w:rsidRPr="009C157D">
        <w:rPr>
          <w:rFonts w:ascii="Cambria" w:hAnsi="Cambria"/>
          <w:color w:val="000000"/>
          <w:szCs w:val="24"/>
        </w:rPr>
        <w:t xml:space="preserve"> stradal şi pietonal adecvat necesităţilor de confort şi securitate, individuală şi colectivă, prevăzute de normele în vigoare;</w:t>
      </w:r>
    </w:p>
    <w:p w14:paraId="1E33585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h)asigurarea unui </w:t>
      </w:r>
      <w:r w:rsidRPr="009C157D">
        <w:rPr>
          <w:rFonts w:ascii="Cambria" w:hAnsi="Cambria"/>
          <w:i/>
          <w:color w:val="000000"/>
          <w:szCs w:val="24"/>
        </w:rPr>
        <w:t>iluminat</w:t>
      </w:r>
      <w:r w:rsidRPr="009C157D">
        <w:rPr>
          <w:rFonts w:ascii="Cambria" w:hAnsi="Cambria"/>
          <w:color w:val="000000"/>
          <w:szCs w:val="24"/>
        </w:rPr>
        <w:t xml:space="preserve"> arhitectural, ornamental şi ornamental-festiv, adecvat punerii în valoare a edificiilor de importanţă </w:t>
      </w:r>
      <w:r w:rsidRPr="009C157D">
        <w:rPr>
          <w:rFonts w:ascii="Cambria" w:hAnsi="Cambria"/>
          <w:i/>
          <w:color w:val="000000"/>
          <w:szCs w:val="24"/>
        </w:rPr>
        <w:t>publică</w:t>
      </w:r>
      <w:r w:rsidRPr="009C157D">
        <w:rPr>
          <w:rFonts w:ascii="Cambria" w:hAnsi="Cambria"/>
          <w:color w:val="000000"/>
          <w:szCs w:val="24"/>
        </w:rPr>
        <w:t xml:space="preserve"> şi/sau culturală şi marcării prin sisteme de </w:t>
      </w:r>
      <w:r w:rsidRPr="009C157D">
        <w:rPr>
          <w:rFonts w:ascii="Cambria" w:hAnsi="Cambria"/>
          <w:i/>
          <w:color w:val="000000"/>
          <w:szCs w:val="24"/>
        </w:rPr>
        <w:t>iluminat</w:t>
      </w:r>
      <w:r w:rsidRPr="009C157D">
        <w:rPr>
          <w:rFonts w:ascii="Cambria" w:hAnsi="Cambria"/>
          <w:color w:val="000000"/>
          <w:szCs w:val="24"/>
        </w:rPr>
        <w:t xml:space="preserve"> corespunzătoare a evenimentelor festive şi a sărbătorilor legale sau religioase;</w:t>
      </w:r>
    </w:p>
    <w:p w14:paraId="32D0E1D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i)promovarea de soluţii tehnice şi tehnologice performante, cu costuri minime;</w:t>
      </w:r>
    </w:p>
    <w:p w14:paraId="1273CB1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j)promovarea mecanismelor specifice economiei de piaţă, prin crearea unui mediu concurenţial de atragere a capitalului privat;</w:t>
      </w:r>
    </w:p>
    <w:p w14:paraId="7F432C1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k)instituirea evaluării comparative a indicatorilor de performanţă a activităţii operatorilor şi participarea cetăţenilor şi a asociaţiilor reprezentative ale acestora la acest proces;</w:t>
      </w:r>
    </w:p>
    <w:p w14:paraId="4EFF361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l)promovarea formelor de gestiune delegată;</w:t>
      </w:r>
    </w:p>
    <w:p w14:paraId="2FC9D73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m)promovarea metodelor moderne de management;</w:t>
      </w:r>
    </w:p>
    <w:p w14:paraId="6D51EC76" w14:textId="21E50B4B" w:rsidR="00983625" w:rsidRDefault="00DD6964" w:rsidP="009C157D">
      <w:pPr>
        <w:spacing w:after="0"/>
        <w:jc w:val="both"/>
        <w:rPr>
          <w:rFonts w:ascii="Cambria" w:hAnsi="Cambria"/>
          <w:color w:val="000000"/>
          <w:szCs w:val="24"/>
        </w:rPr>
      </w:pPr>
      <w:r w:rsidRPr="009C157D">
        <w:rPr>
          <w:rFonts w:ascii="Cambria" w:hAnsi="Cambria"/>
          <w:color w:val="000000"/>
          <w:szCs w:val="24"/>
        </w:rPr>
        <w:t>n)promovarea profesionalismului, a eticii profesionale şi a formării profesionale continue a personalului care lucrează în domeniu.</w:t>
      </w:r>
    </w:p>
    <w:p w14:paraId="6AEF0DFE" w14:textId="77777777" w:rsidR="009C157D" w:rsidRPr="009C157D" w:rsidRDefault="009C157D" w:rsidP="009C157D">
      <w:pPr>
        <w:spacing w:after="0"/>
        <w:jc w:val="both"/>
        <w:rPr>
          <w:rFonts w:ascii="Cambria" w:hAnsi="Cambria"/>
          <w:szCs w:val="24"/>
        </w:rPr>
      </w:pPr>
    </w:p>
    <w:p w14:paraId="7AE94D65" w14:textId="3B15C897" w:rsidR="00983625" w:rsidRDefault="00DD6964" w:rsidP="009C157D">
      <w:pPr>
        <w:spacing w:before="80" w:after="0"/>
        <w:jc w:val="center"/>
        <w:rPr>
          <w:rFonts w:ascii="Cambria" w:hAnsi="Cambria"/>
          <w:b/>
          <w:color w:val="000000"/>
          <w:szCs w:val="24"/>
        </w:rPr>
      </w:pPr>
      <w:r w:rsidRPr="009C157D">
        <w:rPr>
          <w:rFonts w:ascii="Cambria" w:hAnsi="Cambria"/>
          <w:b/>
          <w:color w:val="000000"/>
          <w:szCs w:val="24"/>
        </w:rPr>
        <w:t>SECŢIUNEA 2:</w:t>
      </w:r>
      <w:r w:rsidR="00D13031">
        <w:rPr>
          <w:rFonts w:ascii="Cambria" w:hAnsi="Cambria"/>
          <w:b/>
          <w:color w:val="000000"/>
          <w:szCs w:val="24"/>
        </w:rPr>
        <w:t xml:space="preserve"> </w:t>
      </w:r>
      <w:r w:rsidRPr="009C157D">
        <w:rPr>
          <w:rFonts w:ascii="Cambria" w:hAnsi="Cambria"/>
          <w:b/>
          <w:color w:val="000000"/>
          <w:szCs w:val="24"/>
        </w:rPr>
        <w:t>Documentaţie tehnică</w:t>
      </w:r>
    </w:p>
    <w:p w14:paraId="3190761B" w14:textId="77777777" w:rsidR="009C157D" w:rsidRPr="009C157D" w:rsidRDefault="009C157D" w:rsidP="009C157D">
      <w:pPr>
        <w:spacing w:before="80" w:after="0"/>
        <w:jc w:val="center"/>
        <w:rPr>
          <w:rFonts w:ascii="Cambria" w:hAnsi="Cambria"/>
          <w:szCs w:val="24"/>
        </w:rPr>
      </w:pPr>
    </w:p>
    <w:p w14:paraId="634B167F"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12 </w:t>
      </w:r>
    </w:p>
    <w:p w14:paraId="52AAFB4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(1)Prezentul </w:t>
      </w:r>
      <w:r w:rsidRPr="009C157D">
        <w:rPr>
          <w:rFonts w:ascii="Cambria" w:hAnsi="Cambria"/>
          <w:i/>
          <w:color w:val="000000"/>
          <w:szCs w:val="24"/>
        </w:rPr>
        <w:t>regulament</w:t>
      </w:r>
      <w:r w:rsidRPr="009C157D">
        <w:rPr>
          <w:rFonts w:ascii="Cambria" w:hAnsi="Cambria"/>
          <w:color w:val="000000"/>
          <w:szCs w:val="24"/>
        </w:rPr>
        <w:t xml:space="preserve"> stabileşte documentaţia tehnică minimă necesară desfăşurării serviciului.</w:t>
      </w:r>
    </w:p>
    <w:p w14:paraId="04759C6C"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C157D">
        <w:rPr>
          <w:rFonts w:ascii="Cambria" w:hAnsi="Cambria"/>
          <w:i/>
          <w:color w:val="000000"/>
          <w:szCs w:val="24"/>
        </w:rPr>
        <w:t>Regulamentul</w:t>
      </w:r>
      <w:r w:rsidRPr="009C157D">
        <w:rPr>
          <w:rFonts w:ascii="Cambria" w:hAnsi="Cambria"/>
          <w:color w:val="000000"/>
          <w:szCs w:val="24"/>
        </w:rPr>
        <w:t xml:space="preserve"> stabileşte documentele necesare exploatării, obligaţiile proiectantului de specialitate, ale unităţilor de execuţie cu privire la întocmirea, reactualizarea, păstrarea şi manipularea acestor documente.</w:t>
      </w:r>
    </w:p>
    <w:p w14:paraId="2EFE8A5E" w14:textId="29F24F6B" w:rsidR="00983625" w:rsidRPr="009C157D" w:rsidRDefault="00DD6964" w:rsidP="009C157D">
      <w:pPr>
        <w:spacing w:before="26" w:after="0"/>
        <w:jc w:val="both"/>
        <w:rPr>
          <w:rFonts w:ascii="Cambria" w:hAnsi="Cambria"/>
          <w:szCs w:val="24"/>
        </w:rPr>
      </w:pPr>
      <w:r w:rsidRPr="009C157D">
        <w:rPr>
          <w:rFonts w:ascii="Cambria" w:hAnsi="Cambria"/>
          <w:color w:val="000000"/>
          <w:szCs w:val="24"/>
        </w:rPr>
        <w:t>(3)Detalierea prevederilor prezentului regulament privind modul de întocmire, păstrare şi reactualizare a evidenţei tehnice se va face prin instrucţiuni/proceduri de exploatare proprii, specifice principalelor tipuri de instalaţii.</w:t>
      </w:r>
    </w:p>
    <w:p w14:paraId="760EF549" w14:textId="7ED55D9E" w:rsidR="00983625" w:rsidRPr="009C157D" w:rsidRDefault="00DD6964" w:rsidP="009C157D">
      <w:pPr>
        <w:spacing w:before="26" w:after="0"/>
        <w:jc w:val="both"/>
        <w:rPr>
          <w:rFonts w:ascii="Cambria" w:hAnsi="Cambria"/>
          <w:szCs w:val="24"/>
        </w:rPr>
      </w:pPr>
      <w:r w:rsidRPr="009C157D">
        <w:rPr>
          <w:rFonts w:ascii="Cambria" w:hAnsi="Cambria"/>
          <w:color w:val="000000"/>
          <w:szCs w:val="24"/>
        </w:rPr>
        <w:t>(4)Personalul de conducere al operatorului răspunde de existenţa, completarea corectă şi păstrarea documentaţiilor tehnice conform prevederilor prezentului regulament.</w:t>
      </w:r>
    </w:p>
    <w:p w14:paraId="36E4FA1D" w14:textId="3ABDAAE2" w:rsidR="00983625" w:rsidRDefault="00DD6964" w:rsidP="009C157D">
      <w:pPr>
        <w:spacing w:before="26" w:after="0"/>
        <w:jc w:val="both"/>
        <w:rPr>
          <w:rFonts w:ascii="Cambria" w:hAnsi="Cambria"/>
          <w:color w:val="000000"/>
          <w:szCs w:val="24"/>
        </w:rPr>
      </w:pPr>
      <w:r w:rsidRPr="009C157D">
        <w:rPr>
          <w:rFonts w:ascii="Cambria" w:hAnsi="Cambria"/>
          <w:color w:val="000000"/>
          <w:szCs w:val="24"/>
        </w:rPr>
        <w:t xml:space="preserve">(5)Proiectarea şi executarea sistemelor de </w:t>
      </w:r>
      <w:r w:rsidRPr="009C157D">
        <w:rPr>
          <w:rFonts w:ascii="Cambria" w:hAnsi="Cambria"/>
          <w:i/>
          <w:color w:val="000000"/>
          <w:szCs w:val="24"/>
        </w:rPr>
        <w:t>iluminat</w:t>
      </w:r>
      <w:r w:rsidRPr="009C157D">
        <w:rPr>
          <w:rFonts w:ascii="Cambria" w:hAnsi="Cambria"/>
          <w:color w:val="000000"/>
          <w:szCs w:val="24"/>
        </w:rPr>
        <w:t xml:space="preserve"> stradal-rutier, </w:t>
      </w:r>
      <w:r w:rsidRPr="009C157D">
        <w:rPr>
          <w:rFonts w:ascii="Cambria" w:hAnsi="Cambria"/>
          <w:i/>
          <w:color w:val="000000"/>
          <w:szCs w:val="24"/>
        </w:rPr>
        <w:t>iluminat</w:t>
      </w:r>
      <w:r w:rsidRPr="009C157D">
        <w:rPr>
          <w:rFonts w:ascii="Cambria" w:hAnsi="Cambria"/>
          <w:color w:val="000000"/>
          <w:szCs w:val="24"/>
        </w:rPr>
        <w:t xml:space="preserve"> stradal-pietonal, </w:t>
      </w:r>
      <w:r w:rsidRPr="009C157D">
        <w:rPr>
          <w:rFonts w:ascii="Cambria" w:hAnsi="Cambria"/>
          <w:i/>
          <w:color w:val="000000"/>
          <w:szCs w:val="24"/>
        </w:rPr>
        <w:t>iluminat</w:t>
      </w:r>
      <w:r w:rsidRPr="009C157D">
        <w:rPr>
          <w:rFonts w:ascii="Cambria" w:hAnsi="Cambria"/>
          <w:color w:val="000000"/>
          <w:szCs w:val="24"/>
        </w:rPr>
        <w:t xml:space="preserve"> arhitectural</w:t>
      </w:r>
      <w:r w:rsidR="00877494">
        <w:rPr>
          <w:rFonts w:ascii="Cambria" w:hAnsi="Cambria"/>
          <w:color w:val="000000"/>
          <w:szCs w:val="24"/>
        </w:rPr>
        <w:t xml:space="preserve"> și</w:t>
      </w:r>
      <w:r w:rsidRPr="009C157D">
        <w:rPr>
          <w:rFonts w:ascii="Cambria" w:hAnsi="Cambria"/>
          <w:color w:val="000000"/>
          <w:szCs w:val="24"/>
        </w:rPr>
        <w:t xml:space="preserve"> </w:t>
      </w:r>
      <w:r w:rsidRPr="009C157D">
        <w:rPr>
          <w:rFonts w:ascii="Cambria" w:hAnsi="Cambria"/>
          <w:i/>
          <w:color w:val="000000"/>
          <w:szCs w:val="24"/>
        </w:rPr>
        <w:t>iluminat</w:t>
      </w:r>
      <w:r w:rsidRPr="009C157D">
        <w:rPr>
          <w:rFonts w:ascii="Cambria" w:hAnsi="Cambria"/>
          <w:color w:val="000000"/>
          <w:szCs w:val="24"/>
        </w:rPr>
        <w:t xml:space="preserve"> ornamental se realizează în conformitate cu normativele şi prescripţiile tehnice de proiectare şi execuţie în vigoare, avizate de autorităţile de reglementare din domeniile de competenţă; la proiectare se va ţine seama de reglementările în vigoare privind protecţia şi conservarea mediului.</w:t>
      </w:r>
    </w:p>
    <w:p w14:paraId="095C0979" w14:textId="3C2758ED" w:rsidR="00983625" w:rsidRPr="009C157D" w:rsidRDefault="00EC7158" w:rsidP="009C157D">
      <w:pPr>
        <w:spacing w:before="80" w:after="0"/>
        <w:jc w:val="both"/>
        <w:rPr>
          <w:rFonts w:ascii="Cambria" w:hAnsi="Cambria"/>
          <w:szCs w:val="24"/>
        </w:rPr>
      </w:pPr>
      <w:r>
        <w:rPr>
          <w:rFonts w:ascii="Cambria" w:hAnsi="Cambria"/>
          <w:b/>
          <w:color w:val="000000"/>
          <w:szCs w:val="24"/>
        </w:rPr>
        <w:t>A</w:t>
      </w:r>
      <w:r w:rsidR="00DD6964" w:rsidRPr="009C157D">
        <w:rPr>
          <w:rFonts w:ascii="Cambria" w:hAnsi="Cambria"/>
          <w:b/>
          <w:color w:val="000000"/>
          <w:szCs w:val="24"/>
        </w:rPr>
        <w:t xml:space="preserve">rt. 13 </w:t>
      </w:r>
    </w:p>
    <w:p w14:paraId="2AE41FC1" w14:textId="313E528C"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(1)Fiecare operator trebuie să deţină, să păstreze la sediul său documentaţia pusă la dispoziţie de autoritatea administraţiei </w:t>
      </w:r>
      <w:r w:rsidRPr="009C157D">
        <w:rPr>
          <w:rFonts w:ascii="Cambria" w:hAnsi="Cambria"/>
          <w:i/>
          <w:color w:val="000000"/>
          <w:szCs w:val="24"/>
        </w:rPr>
        <w:t>publice</w:t>
      </w:r>
      <w:r w:rsidRPr="009C157D">
        <w:rPr>
          <w:rFonts w:ascii="Cambria" w:hAnsi="Cambria"/>
          <w:color w:val="000000"/>
          <w:szCs w:val="24"/>
        </w:rPr>
        <w:t xml:space="preserve"> locale</w:t>
      </w:r>
      <w:r w:rsidR="006B68A2" w:rsidRPr="009C157D">
        <w:rPr>
          <w:rFonts w:ascii="Cambria" w:hAnsi="Cambria"/>
          <w:color w:val="000000"/>
          <w:szCs w:val="24"/>
        </w:rPr>
        <w:t xml:space="preserve"> ale municipiului Târgu Secuiesc</w:t>
      </w:r>
      <w:r w:rsidRPr="009C157D">
        <w:rPr>
          <w:rFonts w:ascii="Cambria" w:hAnsi="Cambria"/>
          <w:color w:val="000000"/>
          <w:szCs w:val="24"/>
        </w:rPr>
        <w:t xml:space="preserve">, după caz, necesară desfăşurării în condiţii de siguranţă a serviciului de </w:t>
      </w:r>
      <w:r w:rsidRPr="009C157D">
        <w:rPr>
          <w:rFonts w:ascii="Cambria" w:hAnsi="Cambria"/>
          <w:i/>
          <w:color w:val="000000"/>
          <w:szCs w:val="24"/>
        </w:rPr>
        <w:t>iluminat public</w:t>
      </w:r>
      <w:r w:rsidRPr="009C157D">
        <w:rPr>
          <w:rFonts w:ascii="Cambria" w:hAnsi="Cambria"/>
          <w:color w:val="000000"/>
          <w:szCs w:val="24"/>
        </w:rPr>
        <w:t>.</w:t>
      </w:r>
    </w:p>
    <w:p w14:paraId="0CA2FCD1" w14:textId="31BD86FC" w:rsidR="00983625" w:rsidRPr="00EC7158" w:rsidRDefault="00DD6964" w:rsidP="009C157D">
      <w:pPr>
        <w:spacing w:before="26" w:after="0"/>
        <w:jc w:val="both"/>
        <w:rPr>
          <w:rFonts w:ascii="Cambria" w:hAnsi="Cambria"/>
          <w:bCs/>
          <w:color w:val="0D0D0D" w:themeColor="text1" w:themeTint="F2"/>
          <w:szCs w:val="24"/>
        </w:rPr>
      </w:pPr>
      <w:r w:rsidRPr="00EC7158">
        <w:rPr>
          <w:rFonts w:ascii="Cambria" w:hAnsi="Cambria"/>
          <w:color w:val="0D0D0D" w:themeColor="text1" w:themeTint="F2"/>
          <w:szCs w:val="24"/>
        </w:rPr>
        <w:t>(2)</w:t>
      </w:r>
      <w:r w:rsidRPr="00EC7158">
        <w:rPr>
          <w:rFonts w:ascii="Cambria" w:hAnsi="Cambria"/>
          <w:bCs/>
          <w:color w:val="0D0D0D" w:themeColor="text1" w:themeTint="F2"/>
          <w:szCs w:val="24"/>
        </w:rPr>
        <w:t xml:space="preserve">Operatorul, în condiţiile alin. (1), va </w:t>
      </w:r>
      <w:r w:rsidR="00D40237" w:rsidRPr="00EC7158">
        <w:rPr>
          <w:rFonts w:ascii="Cambria" w:hAnsi="Cambria"/>
          <w:bCs/>
          <w:color w:val="0D0D0D" w:themeColor="text1" w:themeTint="F2"/>
          <w:szCs w:val="24"/>
        </w:rPr>
        <w:t xml:space="preserve">păstra </w:t>
      </w:r>
      <w:r w:rsidRPr="00EC7158">
        <w:rPr>
          <w:rFonts w:ascii="Cambria" w:hAnsi="Cambria"/>
          <w:bCs/>
          <w:color w:val="0D0D0D" w:themeColor="text1" w:themeTint="F2"/>
          <w:szCs w:val="24"/>
        </w:rPr>
        <w:t>următoarele documente</w:t>
      </w:r>
      <w:r w:rsidR="00D40237" w:rsidRPr="00EC7158">
        <w:rPr>
          <w:rFonts w:ascii="Cambria" w:hAnsi="Cambria"/>
          <w:bCs/>
          <w:color w:val="0D0D0D" w:themeColor="text1" w:themeTint="F2"/>
          <w:szCs w:val="24"/>
        </w:rPr>
        <w:t>, după caz</w:t>
      </w:r>
      <w:r w:rsidRPr="00EC7158">
        <w:rPr>
          <w:rFonts w:ascii="Cambria" w:hAnsi="Cambria"/>
          <w:bCs/>
          <w:color w:val="0D0D0D" w:themeColor="text1" w:themeTint="F2"/>
          <w:szCs w:val="24"/>
        </w:rPr>
        <w:t>:</w:t>
      </w:r>
    </w:p>
    <w:p w14:paraId="636F2ECC" w14:textId="455F7DBD" w:rsidR="00983625" w:rsidRPr="009C157D" w:rsidRDefault="00D40237" w:rsidP="009C157D">
      <w:pPr>
        <w:spacing w:after="0"/>
        <w:jc w:val="both"/>
        <w:rPr>
          <w:rFonts w:ascii="Cambria" w:hAnsi="Cambria"/>
          <w:bCs/>
          <w:szCs w:val="24"/>
        </w:rPr>
      </w:pPr>
      <w:r>
        <w:rPr>
          <w:rFonts w:ascii="Cambria" w:hAnsi="Cambria"/>
          <w:color w:val="000000"/>
          <w:szCs w:val="24"/>
        </w:rPr>
        <w:t>a</w:t>
      </w:r>
      <w:r w:rsidR="00DD6964" w:rsidRPr="009C157D">
        <w:rPr>
          <w:rFonts w:ascii="Cambria" w:hAnsi="Cambria"/>
          <w:color w:val="000000"/>
          <w:szCs w:val="24"/>
        </w:rPr>
        <w:t>)</w:t>
      </w:r>
      <w:r w:rsidR="00DD6964" w:rsidRPr="009C157D">
        <w:rPr>
          <w:rFonts w:ascii="Cambria" w:hAnsi="Cambria"/>
          <w:bCs/>
          <w:color w:val="000000"/>
          <w:szCs w:val="24"/>
        </w:rPr>
        <w:t>documentele de recepţie, preluare şi terminare a lucrărilor cu:</w:t>
      </w:r>
    </w:p>
    <w:p w14:paraId="3B633FEC"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lastRenderedPageBreak/>
        <w:t>- procese-verbale de măsurători cantitative de execuţie;</w:t>
      </w:r>
    </w:p>
    <w:p w14:paraId="69980537" w14:textId="23FE74F5" w:rsidR="00983625" w:rsidRPr="009C157D" w:rsidRDefault="00DD6964" w:rsidP="009C157D">
      <w:pPr>
        <w:spacing w:before="26" w:after="0"/>
        <w:jc w:val="both"/>
        <w:rPr>
          <w:rFonts w:ascii="Cambria" w:hAnsi="Cambria"/>
          <w:szCs w:val="24"/>
        </w:rPr>
      </w:pPr>
      <w:r w:rsidRPr="009C157D">
        <w:rPr>
          <w:rFonts w:ascii="Cambria" w:hAnsi="Cambria"/>
          <w:color w:val="000000"/>
          <w:szCs w:val="24"/>
        </w:rPr>
        <w:t>- procese-verbale de verificări şi probe, şi garanţie, buletinele de verificări, analiză şi încercări;</w:t>
      </w:r>
    </w:p>
    <w:p w14:paraId="78290E73"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procese-verbale de punere în funcţiune;</w:t>
      </w:r>
    </w:p>
    <w:p w14:paraId="0B0361A0"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lista echipamentelor montate în instalaţii cu caracteristicile tehnice;</w:t>
      </w:r>
    </w:p>
    <w:p w14:paraId="6BD08E78" w14:textId="2FCCDC5A" w:rsidR="00983625" w:rsidRPr="009C157D" w:rsidRDefault="00D40237"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)schemele de funcţionare a instalaţiilor;</w:t>
      </w:r>
    </w:p>
    <w:p w14:paraId="3AF68595" w14:textId="023BA1A4" w:rsidR="00983625" w:rsidRPr="009C157D" w:rsidRDefault="00D40237" w:rsidP="009C157D">
      <w:pPr>
        <w:spacing w:after="0"/>
        <w:jc w:val="both"/>
        <w:rPr>
          <w:rFonts w:ascii="Cambria" w:hAnsi="Cambria"/>
          <w:szCs w:val="24"/>
        </w:rPr>
      </w:pPr>
      <w:r>
        <w:rPr>
          <w:rFonts w:ascii="Cambria" w:hAnsi="Cambria"/>
          <w:color w:val="000000"/>
          <w:szCs w:val="24"/>
        </w:rPr>
        <w:t>c</w:t>
      </w:r>
      <w:r w:rsidR="00DD6964" w:rsidRPr="009C157D">
        <w:rPr>
          <w:rFonts w:ascii="Cambria" w:hAnsi="Cambria"/>
          <w:color w:val="000000"/>
          <w:szCs w:val="24"/>
        </w:rPr>
        <w:t xml:space="preserve">)parametrii luminotehnici de proiect şi/sau rezultaţi din calcul, aferenţi tuturor instalaţiilor de </w:t>
      </w:r>
      <w:r w:rsidR="00DD6964" w:rsidRPr="009C157D">
        <w:rPr>
          <w:rFonts w:ascii="Cambria" w:hAnsi="Cambria"/>
          <w:i/>
          <w:color w:val="000000"/>
          <w:szCs w:val="24"/>
        </w:rPr>
        <w:t>iluminat publi</w:t>
      </w:r>
      <w:r>
        <w:rPr>
          <w:rFonts w:ascii="Cambria" w:hAnsi="Cambria"/>
          <w:i/>
          <w:color w:val="000000"/>
          <w:szCs w:val="24"/>
        </w:rPr>
        <w:t>c</w:t>
      </w:r>
      <w:r w:rsidR="00DD6964" w:rsidRPr="009C157D">
        <w:rPr>
          <w:rFonts w:ascii="Cambria" w:hAnsi="Cambria"/>
          <w:color w:val="000000"/>
          <w:szCs w:val="24"/>
        </w:rPr>
        <w:t>;</w:t>
      </w:r>
    </w:p>
    <w:p w14:paraId="1E6F85DD" w14:textId="6819A481" w:rsidR="00983625" w:rsidRPr="009C157D" w:rsidRDefault="00D40237" w:rsidP="009C157D">
      <w:pPr>
        <w:spacing w:after="0"/>
        <w:jc w:val="both"/>
        <w:rPr>
          <w:rFonts w:ascii="Cambria" w:hAnsi="Cambria"/>
          <w:szCs w:val="24"/>
        </w:rPr>
      </w:pPr>
      <w:r>
        <w:rPr>
          <w:rFonts w:ascii="Cambria" w:hAnsi="Cambria"/>
          <w:color w:val="000000"/>
          <w:szCs w:val="24"/>
        </w:rPr>
        <w:t>d</w:t>
      </w:r>
      <w:r w:rsidR="00DD6964" w:rsidRPr="009C157D">
        <w:rPr>
          <w:rFonts w:ascii="Cambria" w:hAnsi="Cambria"/>
          <w:color w:val="000000"/>
          <w:szCs w:val="24"/>
        </w:rPr>
        <w:t>)instrucţiunile</w:t>
      </w:r>
      <w:r>
        <w:rPr>
          <w:rFonts w:ascii="Cambria" w:hAnsi="Cambria"/>
          <w:color w:val="000000"/>
          <w:szCs w:val="24"/>
        </w:rPr>
        <w:t xml:space="preserve"> </w:t>
      </w:r>
      <w:r w:rsidR="00DD6964" w:rsidRPr="009C157D">
        <w:rPr>
          <w:rFonts w:ascii="Cambria" w:hAnsi="Cambria"/>
          <w:color w:val="000000"/>
          <w:szCs w:val="24"/>
        </w:rPr>
        <w:t>echipamentelor şi instalaţiilor, precum şi cărţile/fişele tehnice ale echipamentelor principale ale instalaţiilor;</w:t>
      </w:r>
    </w:p>
    <w:p w14:paraId="40726389" w14:textId="6254F038" w:rsidR="00983625" w:rsidRPr="009C157D" w:rsidRDefault="00D40237" w:rsidP="009C157D">
      <w:pPr>
        <w:spacing w:after="0"/>
        <w:jc w:val="both"/>
        <w:rPr>
          <w:rFonts w:ascii="Cambria" w:hAnsi="Cambria"/>
          <w:szCs w:val="24"/>
        </w:rPr>
      </w:pPr>
      <w:r>
        <w:rPr>
          <w:rFonts w:ascii="Cambria" w:hAnsi="Cambria"/>
          <w:color w:val="000000"/>
          <w:szCs w:val="24"/>
        </w:rPr>
        <w:t>e</w:t>
      </w:r>
      <w:r w:rsidR="00DD6964" w:rsidRPr="009C157D">
        <w:rPr>
          <w:rFonts w:ascii="Cambria" w:hAnsi="Cambria"/>
          <w:color w:val="000000"/>
          <w:szCs w:val="24"/>
        </w:rPr>
        <w:t>)</w:t>
      </w:r>
      <w:r w:rsidR="00DD6964" w:rsidRPr="009C157D">
        <w:rPr>
          <w:rFonts w:ascii="Cambria" w:hAnsi="Cambria"/>
          <w:i/>
          <w:color w:val="000000"/>
          <w:szCs w:val="24"/>
        </w:rPr>
        <w:t>regulamentul</w:t>
      </w:r>
      <w:r w:rsidR="00DD6964" w:rsidRPr="009C157D">
        <w:rPr>
          <w:rFonts w:ascii="Cambria" w:hAnsi="Cambria"/>
          <w:color w:val="000000"/>
          <w:szCs w:val="24"/>
        </w:rPr>
        <w:t xml:space="preserve"> de organizare şi funcţionare;</w:t>
      </w:r>
    </w:p>
    <w:p w14:paraId="0E38E6E1" w14:textId="7777777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14 </w:t>
      </w:r>
    </w:p>
    <w:p w14:paraId="6D33A1CB" w14:textId="209346D3"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380035" w:rsidRPr="009C157D">
        <w:rPr>
          <w:rFonts w:ascii="Cambria" w:hAnsi="Cambria"/>
          <w:color w:val="000000"/>
          <w:szCs w:val="24"/>
        </w:rPr>
        <w:t xml:space="preserve">ale municipiului Târgu Secuiesc, </w:t>
      </w:r>
      <w:r w:rsidRPr="009C157D">
        <w:rPr>
          <w:rFonts w:ascii="Cambria" w:hAnsi="Cambria"/>
          <w:color w:val="000000"/>
          <w:szCs w:val="24"/>
        </w:rPr>
        <w:t xml:space="preserve">deţinătoare de instalaţii de </w:t>
      </w:r>
      <w:r w:rsidRPr="009C157D">
        <w:rPr>
          <w:rFonts w:ascii="Cambria" w:hAnsi="Cambria"/>
          <w:i/>
          <w:color w:val="000000"/>
          <w:szCs w:val="24"/>
        </w:rPr>
        <w:t>iluminat public</w:t>
      </w:r>
      <w:r w:rsidRPr="009C157D">
        <w:rPr>
          <w:rFonts w:ascii="Cambria" w:hAnsi="Cambria"/>
          <w:color w:val="000000"/>
          <w:szCs w:val="24"/>
        </w:rPr>
        <w:t xml:space="preserve">, precum şi operatorii care au primit în gestiune delegată serviciul de </w:t>
      </w:r>
      <w:r w:rsidRPr="009C157D">
        <w:rPr>
          <w:rFonts w:ascii="Cambria" w:hAnsi="Cambria"/>
          <w:i/>
          <w:color w:val="000000"/>
          <w:szCs w:val="24"/>
        </w:rPr>
        <w:t>iluminat public</w:t>
      </w:r>
      <w:r w:rsidRPr="009C157D">
        <w:rPr>
          <w:rFonts w:ascii="Cambria" w:hAnsi="Cambria"/>
          <w:color w:val="000000"/>
          <w:szCs w:val="24"/>
        </w:rPr>
        <w:t xml:space="preserve"> </w:t>
      </w:r>
      <w:r w:rsidR="00E5212F">
        <w:rPr>
          <w:rFonts w:ascii="Cambria" w:hAnsi="Cambria"/>
          <w:color w:val="000000"/>
          <w:szCs w:val="24"/>
        </w:rPr>
        <w:t>pot</w:t>
      </w:r>
      <w:r w:rsidRPr="009C157D">
        <w:rPr>
          <w:rFonts w:ascii="Cambria" w:hAnsi="Cambria"/>
          <w:color w:val="000000"/>
          <w:szCs w:val="24"/>
        </w:rPr>
        <w:t xml:space="preserve"> să-şi organizeze o arhivă tehnică</w:t>
      </w:r>
      <w:r w:rsidR="00E5212F">
        <w:rPr>
          <w:rFonts w:ascii="Cambria" w:hAnsi="Cambria"/>
          <w:color w:val="000000"/>
          <w:szCs w:val="24"/>
        </w:rPr>
        <w:t>, după caz</w:t>
      </w:r>
      <w:r w:rsidRPr="009C157D">
        <w:rPr>
          <w:rFonts w:ascii="Cambria" w:hAnsi="Cambria"/>
          <w:color w:val="000000"/>
          <w:szCs w:val="24"/>
        </w:rPr>
        <w:t xml:space="preserve"> pentru păstrarea documentelor de bază prevăzute la art. 13 alin. (1), organizată astfel încât să poată fi găsit orice document cu uşurinţă.</w:t>
      </w:r>
    </w:p>
    <w:p w14:paraId="6908B5BE" w14:textId="180ED37F"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Art. 1</w:t>
      </w:r>
      <w:r w:rsidR="00E5212F">
        <w:rPr>
          <w:rFonts w:ascii="Cambria" w:hAnsi="Cambria"/>
          <w:b/>
          <w:color w:val="000000"/>
          <w:szCs w:val="24"/>
        </w:rPr>
        <w:t>5</w:t>
      </w:r>
      <w:r w:rsidRPr="009C157D">
        <w:rPr>
          <w:rFonts w:ascii="Cambria" w:hAnsi="Cambria"/>
          <w:b/>
          <w:color w:val="000000"/>
          <w:szCs w:val="24"/>
        </w:rPr>
        <w:t xml:space="preserve"> </w:t>
      </w:r>
    </w:p>
    <w:p w14:paraId="37C5C838" w14:textId="25738670" w:rsidR="00983625" w:rsidRPr="009C157D" w:rsidRDefault="00DD6964" w:rsidP="009C157D">
      <w:pPr>
        <w:spacing w:after="0"/>
        <w:jc w:val="both"/>
        <w:rPr>
          <w:rFonts w:ascii="Cambria" w:hAnsi="Cambria"/>
          <w:szCs w:val="24"/>
        </w:rPr>
      </w:pPr>
      <w:r w:rsidRPr="00EE0DDE">
        <w:rPr>
          <w:rFonts w:ascii="Cambria" w:hAnsi="Cambria"/>
          <w:szCs w:val="24"/>
        </w:rPr>
        <w:t>(</w:t>
      </w:r>
      <w:r w:rsidRPr="009E00BD">
        <w:rPr>
          <w:rFonts w:ascii="Cambria" w:hAnsi="Cambria"/>
          <w:szCs w:val="24"/>
        </w:rPr>
        <w:t>1</w:t>
      </w:r>
      <w:r w:rsidRPr="00EE0DDE">
        <w:rPr>
          <w:rFonts w:ascii="Cambria" w:hAnsi="Cambria"/>
          <w:szCs w:val="24"/>
        </w:rPr>
        <w:t>)</w:t>
      </w:r>
      <w:r w:rsidR="004F718A" w:rsidRPr="009C157D">
        <w:rPr>
          <w:rFonts w:ascii="Cambria" w:hAnsi="Cambria"/>
          <w:color w:val="000000"/>
          <w:szCs w:val="24"/>
        </w:rPr>
        <w:t>Operatorul serviciului de iluminat public din Municipiul Târgu Secuiesc</w:t>
      </w:r>
      <w:r w:rsidRPr="009C157D">
        <w:rPr>
          <w:rFonts w:ascii="Cambria" w:hAnsi="Cambria"/>
          <w:color w:val="000000"/>
          <w:szCs w:val="24"/>
        </w:rPr>
        <w:t xml:space="preserve"> care desfăşoară activităţi specifice serviciului de </w:t>
      </w:r>
      <w:r w:rsidRPr="009C157D">
        <w:rPr>
          <w:rFonts w:ascii="Cambria" w:hAnsi="Cambria"/>
          <w:i/>
          <w:color w:val="000000"/>
          <w:szCs w:val="24"/>
        </w:rPr>
        <w:t>iluminat public</w:t>
      </w:r>
      <w:r w:rsidRPr="009C157D">
        <w:rPr>
          <w:rFonts w:ascii="Cambria" w:hAnsi="Cambria"/>
          <w:color w:val="000000"/>
          <w:szCs w:val="24"/>
        </w:rPr>
        <w:t xml:space="preserve"> </w:t>
      </w:r>
      <w:r w:rsidR="009E00BD">
        <w:rPr>
          <w:rFonts w:ascii="Cambria" w:hAnsi="Cambria"/>
          <w:color w:val="000000"/>
          <w:szCs w:val="24"/>
        </w:rPr>
        <w:t>poate</w:t>
      </w:r>
      <w:r w:rsidRPr="009C157D">
        <w:rPr>
          <w:rFonts w:ascii="Cambria" w:hAnsi="Cambria"/>
          <w:color w:val="000000"/>
          <w:szCs w:val="24"/>
        </w:rPr>
        <w:t xml:space="preserve"> să elaboreze, să revizuiască şi să aplice instrucţiuni/proceduri tehnice interne.</w:t>
      </w:r>
    </w:p>
    <w:p w14:paraId="569CEEDF" w14:textId="44C4B1E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9E00BD">
        <w:rPr>
          <w:rFonts w:ascii="Cambria" w:hAnsi="Cambria"/>
          <w:b/>
          <w:color w:val="000000"/>
          <w:szCs w:val="24"/>
        </w:rPr>
        <w:t>16</w:t>
      </w:r>
      <w:r w:rsidRPr="009C157D">
        <w:rPr>
          <w:rFonts w:ascii="Cambria" w:hAnsi="Cambria"/>
          <w:b/>
          <w:color w:val="000000"/>
          <w:szCs w:val="24"/>
        </w:rPr>
        <w:t xml:space="preserve"> </w:t>
      </w:r>
    </w:p>
    <w:p w14:paraId="6FDE40E4" w14:textId="6E92EA91"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Personalul angrenat în desfăşurarea serviciului va întocmi </w:t>
      </w:r>
      <w:r w:rsidR="004E2701">
        <w:rPr>
          <w:rFonts w:ascii="Cambria" w:hAnsi="Cambria"/>
          <w:color w:val="000000"/>
          <w:szCs w:val="24"/>
        </w:rPr>
        <w:t>lunar</w:t>
      </w:r>
      <w:r w:rsidRPr="009C157D">
        <w:rPr>
          <w:rFonts w:ascii="Cambria" w:hAnsi="Cambria"/>
          <w:color w:val="000000"/>
          <w:szCs w:val="24"/>
        </w:rPr>
        <w:t xml:space="preserve"> situaţii cu datele de </w:t>
      </w:r>
      <w:r w:rsidR="004E2701">
        <w:rPr>
          <w:rFonts w:ascii="Cambria" w:hAnsi="Cambria"/>
          <w:color w:val="000000"/>
          <w:szCs w:val="24"/>
        </w:rPr>
        <w:t>mentenanță și întreținere</w:t>
      </w:r>
      <w:r w:rsidRPr="009C157D">
        <w:rPr>
          <w:rFonts w:ascii="Cambria" w:hAnsi="Cambria"/>
          <w:color w:val="000000"/>
          <w:szCs w:val="24"/>
        </w:rPr>
        <w:t>. Datele întocmite de personalul operativ reprezintă forma primară a evidenţei tehnice.</w:t>
      </w:r>
    </w:p>
    <w:p w14:paraId="3C6C5959" w14:textId="223275AB"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F26517">
        <w:rPr>
          <w:rFonts w:ascii="Cambria" w:hAnsi="Cambria"/>
          <w:b/>
          <w:color w:val="000000"/>
          <w:szCs w:val="24"/>
        </w:rPr>
        <w:t>17</w:t>
      </w:r>
      <w:r w:rsidRPr="009C157D">
        <w:rPr>
          <w:rFonts w:ascii="Cambria" w:hAnsi="Cambria"/>
          <w:b/>
          <w:color w:val="000000"/>
          <w:szCs w:val="24"/>
        </w:rPr>
        <w:t xml:space="preserve"> </w:t>
      </w:r>
    </w:p>
    <w:p w14:paraId="23AC822D" w14:textId="7EC77F1A" w:rsidR="00983625" w:rsidRDefault="00DD6964" w:rsidP="009C157D">
      <w:pPr>
        <w:spacing w:after="0"/>
        <w:jc w:val="both"/>
        <w:rPr>
          <w:rFonts w:ascii="Cambria" w:hAnsi="Cambria"/>
          <w:color w:val="000000"/>
          <w:szCs w:val="24"/>
        </w:rPr>
      </w:pPr>
      <w:r w:rsidRPr="009C157D">
        <w:rPr>
          <w:rFonts w:ascii="Cambria" w:hAnsi="Cambria"/>
          <w:color w:val="000000"/>
          <w:szCs w:val="24"/>
        </w:rPr>
        <w:t>Documentaţia operativă şi evidenţele tehnice trebuie examinate de personalul tehnic, care va dispune măsurile necesare pentru eliminarea eventualelor defecte şi deranjamente constatate în funcţionarea instalaţiilor sau pentru creşterea eficienţei şi siguranţei în exploatare.</w:t>
      </w:r>
    </w:p>
    <w:p w14:paraId="0D17A753" w14:textId="77777777" w:rsidR="00990458" w:rsidRPr="009C157D" w:rsidRDefault="00990458" w:rsidP="009C157D">
      <w:pPr>
        <w:spacing w:after="0"/>
        <w:jc w:val="both"/>
        <w:rPr>
          <w:rFonts w:ascii="Cambria" w:hAnsi="Cambria"/>
          <w:szCs w:val="24"/>
        </w:rPr>
      </w:pPr>
    </w:p>
    <w:p w14:paraId="2C0ABFD5" w14:textId="40B5FDF9" w:rsidR="00983625" w:rsidRDefault="00DD6964" w:rsidP="00990458">
      <w:pPr>
        <w:spacing w:before="80" w:after="0"/>
        <w:jc w:val="center"/>
        <w:rPr>
          <w:rFonts w:ascii="Cambria" w:hAnsi="Cambria"/>
          <w:b/>
          <w:color w:val="000000"/>
          <w:szCs w:val="24"/>
        </w:rPr>
      </w:pPr>
      <w:r w:rsidRPr="009C157D">
        <w:rPr>
          <w:rFonts w:ascii="Cambria" w:hAnsi="Cambria"/>
          <w:b/>
          <w:color w:val="000000"/>
          <w:szCs w:val="24"/>
        </w:rPr>
        <w:t>SECŢIUNEA 3:</w:t>
      </w:r>
      <w:r w:rsidR="00D13031">
        <w:rPr>
          <w:rFonts w:ascii="Cambria" w:hAnsi="Cambria"/>
          <w:b/>
          <w:color w:val="000000"/>
          <w:szCs w:val="24"/>
        </w:rPr>
        <w:t xml:space="preserve"> </w:t>
      </w:r>
      <w:r w:rsidRPr="009C157D">
        <w:rPr>
          <w:rFonts w:ascii="Cambria" w:hAnsi="Cambria"/>
          <w:b/>
          <w:color w:val="000000"/>
          <w:szCs w:val="24"/>
        </w:rPr>
        <w:t>Îndatoririle personalului</w:t>
      </w:r>
    </w:p>
    <w:p w14:paraId="06052046" w14:textId="77777777" w:rsidR="00990458" w:rsidRPr="009C157D" w:rsidRDefault="00990458" w:rsidP="00990458">
      <w:pPr>
        <w:spacing w:before="80" w:after="0"/>
        <w:jc w:val="center"/>
        <w:rPr>
          <w:rFonts w:ascii="Cambria" w:hAnsi="Cambria"/>
          <w:szCs w:val="24"/>
        </w:rPr>
      </w:pPr>
    </w:p>
    <w:p w14:paraId="336E0CCC" w14:textId="1CBFDBB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6305E1">
        <w:rPr>
          <w:rFonts w:ascii="Cambria" w:hAnsi="Cambria"/>
          <w:b/>
          <w:color w:val="000000"/>
          <w:szCs w:val="24"/>
        </w:rPr>
        <w:t>18</w:t>
      </w:r>
      <w:r w:rsidRPr="009C157D">
        <w:rPr>
          <w:rFonts w:ascii="Cambria" w:hAnsi="Cambria"/>
          <w:b/>
          <w:color w:val="000000"/>
          <w:szCs w:val="24"/>
        </w:rPr>
        <w:t xml:space="preserve"> </w:t>
      </w:r>
    </w:p>
    <w:p w14:paraId="1FEDAD5A" w14:textId="2A410595"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(1)Personalul de deservire se compune din salariaţii care deservesc instalaţiile aferente infrastructurii serviciului de </w:t>
      </w:r>
      <w:r w:rsidRPr="009C157D">
        <w:rPr>
          <w:rFonts w:ascii="Cambria" w:hAnsi="Cambria"/>
          <w:i/>
          <w:color w:val="000000"/>
          <w:szCs w:val="24"/>
        </w:rPr>
        <w:t>iluminat public</w:t>
      </w:r>
      <w:r w:rsidRPr="009C157D">
        <w:rPr>
          <w:rFonts w:ascii="Cambria" w:hAnsi="Cambria"/>
          <w:color w:val="000000"/>
          <w:szCs w:val="24"/>
        </w:rPr>
        <w:t xml:space="preserve"> având ca sarcină de serviciu principală supravegherea funcţionării şi executarea de manevre în mod nemijlocit la un echipament, într-o instalaţie sau într-un ansamblu de instalaţii.</w:t>
      </w:r>
    </w:p>
    <w:p w14:paraId="27FE152E" w14:textId="1482AE84" w:rsidR="00983625" w:rsidRPr="009C157D" w:rsidRDefault="00DD6964" w:rsidP="009C157D">
      <w:pPr>
        <w:spacing w:before="26" w:after="0"/>
        <w:jc w:val="both"/>
        <w:rPr>
          <w:rFonts w:ascii="Cambria" w:hAnsi="Cambria"/>
          <w:szCs w:val="24"/>
        </w:rPr>
      </w:pPr>
      <w:r w:rsidRPr="009C157D">
        <w:rPr>
          <w:rFonts w:ascii="Cambria" w:hAnsi="Cambria"/>
          <w:color w:val="000000"/>
          <w:szCs w:val="24"/>
        </w:rPr>
        <w:t>(</w:t>
      </w:r>
      <w:r w:rsidR="00A714DA">
        <w:rPr>
          <w:rFonts w:ascii="Cambria" w:hAnsi="Cambria"/>
          <w:color w:val="000000"/>
          <w:szCs w:val="24"/>
        </w:rPr>
        <w:t>2</w:t>
      </w:r>
      <w:r w:rsidRPr="009C157D">
        <w:rPr>
          <w:rFonts w:ascii="Cambria" w:hAnsi="Cambria"/>
          <w:color w:val="000000"/>
          <w:szCs w:val="24"/>
        </w:rPr>
        <w:t>)În funcţie de condiţiile specifice de realizare a serviciului, operatorul poate stabili ca personalul să-şi îndeplinească atribuţiile de serviciu prin supravegherea mai multor instalaţii amplasate în locuri diferite.</w:t>
      </w:r>
    </w:p>
    <w:p w14:paraId="1459F0D1" w14:textId="1B633D1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A714DA">
        <w:rPr>
          <w:rFonts w:ascii="Cambria" w:hAnsi="Cambria"/>
          <w:b/>
          <w:color w:val="000000"/>
          <w:szCs w:val="24"/>
        </w:rPr>
        <w:t>19</w:t>
      </w:r>
      <w:r w:rsidRPr="009C157D">
        <w:rPr>
          <w:rFonts w:ascii="Cambria" w:hAnsi="Cambria"/>
          <w:b/>
          <w:color w:val="000000"/>
          <w:szCs w:val="24"/>
        </w:rPr>
        <w:t xml:space="preserve"> </w:t>
      </w:r>
    </w:p>
    <w:p w14:paraId="5978407D" w14:textId="010204F5" w:rsidR="00983625" w:rsidRPr="009C157D" w:rsidRDefault="00DD6964" w:rsidP="009C157D">
      <w:pPr>
        <w:spacing w:after="0"/>
        <w:jc w:val="both"/>
        <w:rPr>
          <w:rFonts w:ascii="Cambria" w:hAnsi="Cambria"/>
          <w:szCs w:val="24"/>
        </w:rPr>
      </w:pPr>
      <w:r w:rsidRPr="009C157D">
        <w:rPr>
          <w:rFonts w:ascii="Cambria" w:hAnsi="Cambria"/>
          <w:color w:val="000000"/>
          <w:szCs w:val="24"/>
        </w:rPr>
        <w:t>(1)Lucrările de întreţinere periodice se execută, de regulă, fără întreruperea furnizării serviciului.</w:t>
      </w:r>
    </w:p>
    <w:p w14:paraId="754EEEF2" w14:textId="5341CE56" w:rsidR="00983625" w:rsidRDefault="00DD6964" w:rsidP="009C157D">
      <w:pPr>
        <w:spacing w:before="26" w:after="0"/>
        <w:jc w:val="both"/>
        <w:rPr>
          <w:rFonts w:ascii="Cambria" w:hAnsi="Cambria"/>
          <w:color w:val="000000"/>
          <w:szCs w:val="24"/>
        </w:rPr>
      </w:pPr>
      <w:r w:rsidRPr="009C157D">
        <w:rPr>
          <w:rFonts w:ascii="Cambria" w:hAnsi="Cambria"/>
          <w:color w:val="000000"/>
          <w:szCs w:val="24"/>
        </w:rPr>
        <w:t>(2)Lucrările de întreţinere curentă neprogramate se execută în scopul prevenirii sau eliminării deteriorărilor, avariilor sau incidentelor</w:t>
      </w:r>
      <w:r w:rsidR="000249D5">
        <w:rPr>
          <w:rFonts w:ascii="Cambria" w:hAnsi="Cambria"/>
          <w:color w:val="000000"/>
          <w:szCs w:val="24"/>
        </w:rPr>
        <w:t>.</w:t>
      </w:r>
    </w:p>
    <w:p w14:paraId="48E3291D" w14:textId="77777777" w:rsidR="00990458" w:rsidRPr="009C157D" w:rsidRDefault="00990458" w:rsidP="009C157D">
      <w:pPr>
        <w:spacing w:before="26" w:after="0"/>
        <w:jc w:val="both"/>
        <w:rPr>
          <w:rFonts w:ascii="Cambria" w:hAnsi="Cambria"/>
          <w:szCs w:val="24"/>
        </w:rPr>
      </w:pPr>
    </w:p>
    <w:p w14:paraId="7031BD8F" w14:textId="20DD0F67" w:rsidR="00983625" w:rsidRDefault="00DD6964" w:rsidP="00990458">
      <w:pPr>
        <w:spacing w:before="80" w:after="0"/>
        <w:jc w:val="center"/>
        <w:rPr>
          <w:rFonts w:ascii="Cambria" w:hAnsi="Cambria"/>
          <w:b/>
          <w:color w:val="000000"/>
          <w:szCs w:val="24"/>
        </w:rPr>
      </w:pPr>
      <w:r w:rsidRPr="009C157D">
        <w:rPr>
          <w:rFonts w:ascii="Cambria" w:hAnsi="Cambria"/>
          <w:b/>
          <w:color w:val="000000"/>
          <w:szCs w:val="24"/>
        </w:rPr>
        <w:t>SECŢIUNEA 4:</w:t>
      </w:r>
      <w:r w:rsidR="00D13031">
        <w:rPr>
          <w:rFonts w:ascii="Cambria" w:hAnsi="Cambria"/>
          <w:b/>
          <w:color w:val="000000"/>
          <w:szCs w:val="24"/>
        </w:rPr>
        <w:t xml:space="preserve"> </w:t>
      </w:r>
      <w:r w:rsidRPr="009C157D">
        <w:rPr>
          <w:rFonts w:ascii="Cambria" w:hAnsi="Cambria"/>
          <w:b/>
          <w:color w:val="000000"/>
          <w:szCs w:val="24"/>
        </w:rPr>
        <w:t>Analiza şi evidenţa incidentelor şi avariilor</w:t>
      </w:r>
    </w:p>
    <w:p w14:paraId="04976D5A" w14:textId="77777777" w:rsidR="00990458" w:rsidRPr="009C157D" w:rsidRDefault="00990458" w:rsidP="00990458">
      <w:pPr>
        <w:spacing w:before="80" w:after="0"/>
        <w:jc w:val="center"/>
        <w:rPr>
          <w:rFonts w:ascii="Cambria" w:hAnsi="Cambria"/>
          <w:szCs w:val="24"/>
        </w:rPr>
      </w:pPr>
    </w:p>
    <w:p w14:paraId="3F421CB2" w14:textId="14AE4DFD"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Art. 2</w:t>
      </w:r>
      <w:r w:rsidR="008C6387">
        <w:rPr>
          <w:rFonts w:ascii="Cambria" w:hAnsi="Cambria"/>
          <w:b/>
          <w:color w:val="000000"/>
          <w:szCs w:val="24"/>
        </w:rPr>
        <w:t>0</w:t>
      </w:r>
      <w:r w:rsidRPr="009C157D">
        <w:rPr>
          <w:rFonts w:ascii="Cambria" w:hAnsi="Cambria"/>
          <w:b/>
          <w:color w:val="000000"/>
          <w:szCs w:val="24"/>
        </w:rPr>
        <w:t xml:space="preserve"> </w:t>
      </w:r>
    </w:p>
    <w:p w14:paraId="6653BB58" w14:textId="6F58DBD3"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scopul creşterii siguranţei în funcţionare a serviciului de </w:t>
      </w:r>
      <w:r w:rsidRPr="009C157D">
        <w:rPr>
          <w:rFonts w:ascii="Cambria" w:hAnsi="Cambria"/>
          <w:i/>
          <w:color w:val="000000"/>
          <w:szCs w:val="24"/>
        </w:rPr>
        <w:t>iluminat</w:t>
      </w:r>
      <w:r w:rsidRPr="009C157D">
        <w:rPr>
          <w:rFonts w:ascii="Cambria" w:hAnsi="Cambria"/>
          <w:color w:val="000000"/>
          <w:szCs w:val="24"/>
        </w:rPr>
        <w:t xml:space="preserve"> şi a continuităţii acestuia, operator</w:t>
      </w:r>
      <w:r w:rsidR="00557382" w:rsidRPr="009C157D">
        <w:rPr>
          <w:rFonts w:ascii="Cambria" w:hAnsi="Cambria"/>
          <w:color w:val="000000"/>
          <w:szCs w:val="24"/>
        </w:rPr>
        <w:t xml:space="preserve">ul </w:t>
      </w:r>
      <w:r w:rsidR="008C6387">
        <w:rPr>
          <w:rFonts w:ascii="Cambria" w:hAnsi="Cambria"/>
          <w:color w:val="000000"/>
          <w:szCs w:val="24"/>
        </w:rPr>
        <w:t>poate</w:t>
      </w:r>
      <w:r w:rsidRPr="009C157D">
        <w:rPr>
          <w:rFonts w:ascii="Cambria" w:hAnsi="Cambria"/>
          <w:color w:val="000000"/>
          <w:szCs w:val="24"/>
        </w:rPr>
        <w:t xml:space="preserve"> întocmi</w:t>
      </w:r>
      <w:r w:rsidR="008C6387">
        <w:rPr>
          <w:rFonts w:ascii="Cambria" w:hAnsi="Cambria"/>
          <w:color w:val="000000"/>
          <w:szCs w:val="24"/>
        </w:rPr>
        <w:t>, după caz</w:t>
      </w:r>
      <w:r w:rsidRPr="009C157D">
        <w:rPr>
          <w:rFonts w:ascii="Cambria" w:hAnsi="Cambria"/>
          <w:color w:val="000000"/>
          <w:szCs w:val="24"/>
        </w:rPr>
        <w:t xml:space="preserve"> proceduri de analiză operativă a tuturor evenimentelor nedorite care au loc în instalaţiile de </w:t>
      </w:r>
      <w:r w:rsidRPr="009C157D">
        <w:rPr>
          <w:rFonts w:ascii="Cambria" w:hAnsi="Cambria"/>
          <w:i/>
          <w:color w:val="000000"/>
          <w:szCs w:val="24"/>
        </w:rPr>
        <w:t>iluminat</w:t>
      </w:r>
      <w:r w:rsidRPr="009C157D">
        <w:rPr>
          <w:rFonts w:ascii="Cambria" w:hAnsi="Cambria"/>
          <w:color w:val="000000"/>
          <w:szCs w:val="24"/>
        </w:rPr>
        <w:t>, stabilindu-se măsuri privind creşterea fiabilităţii echipamentelor, îmbunătăţirea activităţii de întreţinere, reparaţii.</w:t>
      </w:r>
    </w:p>
    <w:p w14:paraId="35470147"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90458">
        <w:rPr>
          <w:rFonts w:ascii="Cambria" w:hAnsi="Cambria"/>
          <w:bCs/>
          <w:color w:val="000000"/>
          <w:szCs w:val="24"/>
        </w:rPr>
        <w:t>Evenimentele ce se analizează se referă, în principal, la:</w:t>
      </w:r>
    </w:p>
    <w:p w14:paraId="0008C04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a)defecţiuni curente;</w:t>
      </w:r>
    </w:p>
    <w:p w14:paraId="6AC4780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b)deranjamente din reţelele de transport şi de distribuţie a energiei electrice, indiferent dacă acestea sunt destinate exclusiv instalaţiilor de </w:t>
      </w:r>
      <w:r w:rsidRPr="009C157D">
        <w:rPr>
          <w:rFonts w:ascii="Cambria" w:hAnsi="Cambria"/>
          <w:i/>
          <w:color w:val="000000"/>
          <w:szCs w:val="24"/>
        </w:rPr>
        <w:t>iluminat</w:t>
      </w:r>
      <w:r w:rsidRPr="009C157D">
        <w:rPr>
          <w:rFonts w:ascii="Cambria" w:hAnsi="Cambria"/>
          <w:color w:val="000000"/>
          <w:szCs w:val="24"/>
        </w:rPr>
        <w:t xml:space="preserve"> sau nu;</w:t>
      </w:r>
    </w:p>
    <w:p w14:paraId="0E3E368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c)incidentele şi avariile;</w:t>
      </w:r>
    </w:p>
    <w:p w14:paraId="03BFD71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d)limitările ce afectează continuitatea sau calitatea serviciului de </w:t>
      </w:r>
      <w:r w:rsidRPr="009C157D">
        <w:rPr>
          <w:rFonts w:ascii="Cambria" w:hAnsi="Cambria"/>
          <w:i/>
          <w:color w:val="000000"/>
          <w:szCs w:val="24"/>
        </w:rPr>
        <w:t>iluminat</w:t>
      </w:r>
      <w:r w:rsidRPr="009C157D">
        <w:rPr>
          <w:rFonts w:ascii="Cambria" w:hAnsi="Cambria"/>
          <w:color w:val="000000"/>
          <w:szCs w:val="24"/>
        </w:rPr>
        <w:t>, impuse de anumite situaţii existente la un moment dat.</w:t>
      </w:r>
    </w:p>
    <w:p w14:paraId="71ABE166" w14:textId="006D546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Art. 2</w:t>
      </w:r>
      <w:r w:rsidR="00FE0FBD">
        <w:rPr>
          <w:rFonts w:ascii="Cambria" w:hAnsi="Cambria"/>
          <w:b/>
          <w:color w:val="000000"/>
          <w:szCs w:val="24"/>
        </w:rPr>
        <w:t>1</w:t>
      </w:r>
      <w:r w:rsidRPr="009C157D">
        <w:rPr>
          <w:rFonts w:ascii="Cambria" w:hAnsi="Cambria"/>
          <w:b/>
          <w:color w:val="000000"/>
          <w:szCs w:val="24"/>
        </w:rPr>
        <w:t xml:space="preserve"> </w:t>
      </w:r>
    </w:p>
    <w:p w14:paraId="69F307E7" w14:textId="10001119"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(1)Deranjamentele din reţele de transport şi distribuţie a energiei electrice sunt acele defecţiuni care conduc la întreruperea </w:t>
      </w:r>
      <w:r w:rsidRPr="009C157D">
        <w:rPr>
          <w:rFonts w:ascii="Cambria" w:hAnsi="Cambria"/>
          <w:i/>
          <w:color w:val="000000"/>
          <w:szCs w:val="24"/>
        </w:rPr>
        <w:t>iluminatului public</w:t>
      </w:r>
      <w:r w:rsidRPr="009C157D">
        <w:rPr>
          <w:rFonts w:ascii="Cambria" w:hAnsi="Cambria"/>
          <w:color w:val="000000"/>
          <w:szCs w:val="24"/>
        </w:rPr>
        <w:t xml:space="preserve"> alimentat de la o ramură a reţelei de transport sau dintr-o reţea de distribuţie care asigură </w:t>
      </w:r>
      <w:r w:rsidRPr="009C157D">
        <w:rPr>
          <w:rFonts w:ascii="Cambria" w:hAnsi="Cambria"/>
          <w:i/>
          <w:color w:val="000000"/>
          <w:szCs w:val="24"/>
        </w:rPr>
        <w:t>iluminatul</w:t>
      </w:r>
      <w:r w:rsidRPr="009C157D">
        <w:rPr>
          <w:rFonts w:ascii="Cambria" w:hAnsi="Cambria"/>
          <w:color w:val="000000"/>
          <w:szCs w:val="24"/>
        </w:rPr>
        <w:t xml:space="preserve"> unui singur obiectiv cultural, parc</w:t>
      </w:r>
      <w:r w:rsidR="00FB2BFE">
        <w:rPr>
          <w:rFonts w:ascii="Cambria" w:hAnsi="Cambria"/>
          <w:color w:val="000000"/>
          <w:szCs w:val="24"/>
        </w:rPr>
        <w:t xml:space="preserve"> </w:t>
      </w:r>
      <w:r w:rsidRPr="009C157D">
        <w:rPr>
          <w:rFonts w:ascii="Cambria" w:hAnsi="Cambria"/>
          <w:color w:val="000000"/>
          <w:szCs w:val="24"/>
        </w:rPr>
        <w:t>sau altele asemenea.</w:t>
      </w:r>
    </w:p>
    <w:p w14:paraId="2B8320E1"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(2)Deranjamentele constau în declanşarea voită sau oprirea forţată a unui echipament sau instalaţie, care nu influenţează în mod substanţial asupra calităţii serviciului, fiind caracteristice echipamentelor şi instalaţiilor anexă.</w:t>
      </w:r>
    </w:p>
    <w:p w14:paraId="60912A28" w14:textId="2FD274E6"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Art. 2</w:t>
      </w:r>
      <w:r w:rsidR="00FB2BFE">
        <w:rPr>
          <w:rFonts w:ascii="Cambria" w:hAnsi="Cambria"/>
          <w:b/>
          <w:color w:val="000000"/>
          <w:szCs w:val="24"/>
        </w:rPr>
        <w:t>2</w:t>
      </w:r>
      <w:r w:rsidRPr="009C157D">
        <w:rPr>
          <w:rFonts w:ascii="Cambria" w:hAnsi="Cambria"/>
          <w:b/>
          <w:color w:val="000000"/>
          <w:szCs w:val="24"/>
        </w:rPr>
        <w:t xml:space="preserve"> </w:t>
      </w:r>
    </w:p>
    <w:p w14:paraId="3C0B393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Se consideră incidente următoarele evenimente:</w:t>
      </w:r>
    </w:p>
    <w:p w14:paraId="159FCAE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a)declanşarea prin protecţie sau oprirea voită a instalaţiilor ce fac parte din sistemul de </w:t>
      </w:r>
      <w:r w:rsidRPr="009C157D">
        <w:rPr>
          <w:rFonts w:ascii="Cambria" w:hAnsi="Cambria"/>
          <w:i/>
          <w:color w:val="000000"/>
          <w:szCs w:val="24"/>
        </w:rPr>
        <w:t>iluminat</w:t>
      </w:r>
      <w:r w:rsidRPr="009C157D">
        <w:rPr>
          <w:rFonts w:ascii="Cambria" w:hAnsi="Cambria"/>
          <w:color w:val="000000"/>
          <w:szCs w:val="24"/>
        </w:rPr>
        <w:t>, indiferent de durată, dar care nu îndeplinesc condiţiile de avarie;</w:t>
      </w:r>
    </w:p>
    <w:p w14:paraId="2E37CF6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b)reducerea parametrilor luminotehnici sub limitele stabilite prin reglementări, pe o durată mai mare de 15 minute, ca urmare a defecţiunilor din instalaţiile proprii.</w:t>
      </w:r>
    </w:p>
    <w:p w14:paraId="2E1D0AFF" w14:textId="74DDE74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Art. 2</w:t>
      </w:r>
      <w:r w:rsidR="00FB2BFE">
        <w:rPr>
          <w:rFonts w:ascii="Cambria" w:hAnsi="Cambria"/>
          <w:b/>
          <w:color w:val="000000"/>
          <w:szCs w:val="24"/>
        </w:rPr>
        <w:t>3</w:t>
      </w:r>
      <w:r w:rsidRPr="009C157D">
        <w:rPr>
          <w:rFonts w:ascii="Cambria" w:hAnsi="Cambria"/>
          <w:b/>
          <w:color w:val="000000"/>
          <w:szCs w:val="24"/>
        </w:rPr>
        <w:t xml:space="preserve"> </w:t>
      </w:r>
    </w:p>
    <w:p w14:paraId="2B3BAB4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Prin excepţie de la art. 27 nu se consideră incidente următoarele evenimente:</w:t>
      </w:r>
    </w:p>
    <w:p w14:paraId="2B26D06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a)ieşirea din funcţiune a unei instalaţii ca urmare a acţionării corecte a elementelor de protecţie şi automatizare, în cazul unor evenimente care au avut loc într-o altă instalaţie, ieşirea din funcţiune fiind consecinţa unui incident localizat şi înregistrat în acea instalaţie;</w:t>
      </w:r>
    </w:p>
    <w:p w14:paraId="0B160B2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b)ieşirea din funcţiune sau retragerea din exploatare a unei instalaţii sau părţi a acesteia, datorită unor defecţiuni ce pot să apară în timpul încercărilor profilactice, corespunzătoare scopului acestora;</w:t>
      </w:r>
    </w:p>
    <w:p w14:paraId="67B6F48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c)ieşirea din funcţiune a unei instalaţii auxiliare sau a unui element al acesteia, dacă a fost înlocuit automat cu rezerva, prin funcţionarea corectă a anclanşării automate a rezervei, şi nu a avut ca efect reducerea parametrilor luminotehnici;</w:t>
      </w:r>
    </w:p>
    <w:p w14:paraId="70CF56E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d)retragerea accidentală din funcţiune a unei instalaţii sau a unui element al acesteia în scopul eliminării unor defecţiuni, dacă a fost înlocuit cu rezerva şi nu a afectat calitatea serviciului prestat;</w:t>
      </w:r>
    </w:p>
    <w:p w14:paraId="5D44B0E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e)retragerea din exploatare în mod voit a unei instalaţii pentru prevenirea unor eventuale accidente umane sau calamităţi;</w:t>
      </w:r>
    </w:p>
    <w:p w14:paraId="2F44877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f)întreruperile sau reducerile cantitative convenite în scris cu utilizatorul.</w:t>
      </w:r>
    </w:p>
    <w:p w14:paraId="730E5E89" w14:textId="665B806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Art. 2</w:t>
      </w:r>
      <w:r w:rsidR="00FB2BFE">
        <w:rPr>
          <w:rFonts w:ascii="Cambria" w:hAnsi="Cambria"/>
          <w:b/>
          <w:color w:val="000000"/>
          <w:szCs w:val="24"/>
        </w:rPr>
        <w:t>4</w:t>
      </w:r>
      <w:r w:rsidRPr="009C157D">
        <w:rPr>
          <w:rFonts w:ascii="Cambria" w:hAnsi="Cambria"/>
          <w:b/>
          <w:color w:val="000000"/>
          <w:szCs w:val="24"/>
        </w:rPr>
        <w:t xml:space="preserve"> </w:t>
      </w:r>
    </w:p>
    <w:p w14:paraId="094D9A5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Se consideră avarii următoarele evenimente:</w:t>
      </w:r>
    </w:p>
    <w:p w14:paraId="0126DD1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a)întreruperea accidentală, totală sau parţială a </w:t>
      </w:r>
      <w:r w:rsidRPr="009C157D">
        <w:rPr>
          <w:rFonts w:ascii="Cambria" w:hAnsi="Cambria"/>
          <w:i/>
          <w:color w:val="000000"/>
          <w:szCs w:val="24"/>
        </w:rPr>
        <w:t>iluminatului public</w:t>
      </w:r>
      <w:r w:rsidRPr="009C157D">
        <w:rPr>
          <w:rFonts w:ascii="Cambria" w:hAnsi="Cambria"/>
          <w:color w:val="000000"/>
          <w:szCs w:val="24"/>
        </w:rPr>
        <w:t xml:space="preserve"> pentru o perioadă mai mare de 4 ore, cu excepţia celui arhitectural, ornamental şi ornamental-festiv;</w:t>
      </w:r>
    </w:p>
    <w:p w14:paraId="4AFC7AE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b)întreruperea accidentală, totală sau parţială a </w:t>
      </w:r>
      <w:r w:rsidRPr="009C157D">
        <w:rPr>
          <w:rFonts w:ascii="Cambria" w:hAnsi="Cambria"/>
          <w:i/>
          <w:color w:val="000000"/>
          <w:szCs w:val="24"/>
        </w:rPr>
        <w:t>iluminatului</w:t>
      </w:r>
      <w:r w:rsidRPr="009C157D">
        <w:rPr>
          <w:rFonts w:ascii="Cambria" w:hAnsi="Cambria"/>
          <w:color w:val="000000"/>
          <w:szCs w:val="24"/>
        </w:rPr>
        <w:t xml:space="preserve"> arhitectural, ornamental şi ornamental-festiv pe o perioadă mai mare decât limitele prevăzute în contracte;</w:t>
      </w:r>
    </w:p>
    <w:p w14:paraId="53037E3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c)defectarea sau ieşirea accidentală din funcţiune a unor instalaţii sau subansambluri din instalaţiile de </w:t>
      </w:r>
      <w:r w:rsidRPr="009C157D">
        <w:rPr>
          <w:rFonts w:ascii="Cambria" w:hAnsi="Cambria"/>
          <w:i/>
          <w:color w:val="000000"/>
          <w:szCs w:val="24"/>
        </w:rPr>
        <w:t>iluminat</w:t>
      </w:r>
      <w:r w:rsidRPr="009C157D">
        <w:rPr>
          <w:rFonts w:ascii="Cambria" w:hAnsi="Cambria"/>
          <w:color w:val="000000"/>
          <w:szCs w:val="24"/>
        </w:rPr>
        <w:t xml:space="preserve">, care conduc la reducerea ariei deservite de serviciul de </w:t>
      </w:r>
      <w:r w:rsidRPr="009C157D">
        <w:rPr>
          <w:rFonts w:ascii="Cambria" w:hAnsi="Cambria"/>
          <w:i/>
          <w:color w:val="000000"/>
          <w:szCs w:val="24"/>
        </w:rPr>
        <w:t>iluminat public</w:t>
      </w:r>
      <w:r w:rsidRPr="009C157D">
        <w:rPr>
          <w:rFonts w:ascii="Cambria" w:hAnsi="Cambria"/>
          <w:color w:val="000000"/>
          <w:szCs w:val="24"/>
        </w:rPr>
        <w:t xml:space="preserve"> cu 10% pe o durată mai mare de 24 de ore;</w:t>
      </w:r>
    </w:p>
    <w:p w14:paraId="480E76F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d)defectarea sau ieşirea accidentală din funcţiune a unor instalaţii de </w:t>
      </w:r>
      <w:r w:rsidRPr="009C157D">
        <w:rPr>
          <w:rFonts w:ascii="Cambria" w:hAnsi="Cambria"/>
          <w:i/>
          <w:color w:val="000000"/>
          <w:szCs w:val="24"/>
        </w:rPr>
        <w:t>iluminat</w:t>
      </w:r>
      <w:r w:rsidRPr="009C157D">
        <w:rPr>
          <w:rFonts w:ascii="Cambria" w:hAnsi="Cambria"/>
          <w:color w:val="000000"/>
          <w:szCs w:val="24"/>
        </w:rPr>
        <w:t>, indiferent de efectul asupra beneficiarilor, dacă fac ca acestea să rămână indisponibile pe o durată mai mare de 72 de ore;</w:t>
      </w:r>
    </w:p>
    <w:p w14:paraId="6DF70A9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e)dacă pe durata desfăşurării evenimentului, ca urmare a consecinţelor avute, acesta îşi schimbă categoria de încadrare, respectiv din incident devine avarie, evenimentul se va încadra pe toată durata desfăşurării lui în categoria avariei.</w:t>
      </w:r>
    </w:p>
    <w:p w14:paraId="395F3946" w14:textId="63F56505"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FB2BFE">
        <w:rPr>
          <w:rFonts w:ascii="Cambria" w:hAnsi="Cambria"/>
          <w:b/>
          <w:color w:val="000000"/>
          <w:szCs w:val="24"/>
        </w:rPr>
        <w:t>25</w:t>
      </w:r>
      <w:r w:rsidRPr="009C157D">
        <w:rPr>
          <w:rFonts w:ascii="Cambria" w:hAnsi="Cambria"/>
          <w:b/>
          <w:color w:val="000000"/>
          <w:szCs w:val="24"/>
        </w:rPr>
        <w:t xml:space="preserve"> </w:t>
      </w:r>
    </w:p>
    <w:p w14:paraId="1524FF3C" w14:textId="7432096D"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(1)Analizele incidentelor sau avariilor vor fi efectuate </w:t>
      </w:r>
      <w:r w:rsidR="00933C32">
        <w:rPr>
          <w:rFonts w:ascii="Cambria" w:hAnsi="Cambria"/>
          <w:color w:val="000000"/>
          <w:szCs w:val="24"/>
        </w:rPr>
        <w:t>la scurt timp</w:t>
      </w:r>
      <w:r w:rsidRPr="009C157D">
        <w:rPr>
          <w:rFonts w:ascii="Cambria" w:hAnsi="Cambria"/>
          <w:color w:val="000000"/>
          <w:szCs w:val="24"/>
        </w:rPr>
        <w:t xml:space="preserve"> după producerea evenimentelor respective de către factorii de răspundere ai operatorului, de regulă, împreună cu cei ai autorităţilor administraţiei </w:t>
      </w:r>
      <w:r w:rsidRPr="009C157D">
        <w:rPr>
          <w:rFonts w:ascii="Cambria" w:hAnsi="Cambria"/>
          <w:i/>
          <w:color w:val="000000"/>
          <w:szCs w:val="24"/>
        </w:rPr>
        <w:t>publice</w:t>
      </w:r>
      <w:r w:rsidRPr="009C157D">
        <w:rPr>
          <w:rFonts w:ascii="Cambria" w:hAnsi="Cambria"/>
          <w:color w:val="000000"/>
          <w:szCs w:val="24"/>
        </w:rPr>
        <w:t xml:space="preserve"> locale.</w:t>
      </w:r>
    </w:p>
    <w:p w14:paraId="47605B3E" w14:textId="4C549211"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(2)Operatorul are obligaţia ca cel puţin trimestrial să informeze 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DA5858" w:rsidRPr="009C157D">
        <w:rPr>
          <w:rFonts w:ascii="Cambria" w:hAnsi="Cambria"/>
          <w:color w:val="000000"/>
          <w:szCs w:val="24"/>
        </w:rPr>
        <w:t>ale municipiului Târgu Secuiesc</w:t>
      </w:r>
      <w:r w:rsidRPr="009C157D">
        <w:rPr>
          <w:rFonts w:ascii="Cambria" w:hAnsi="Cambria"/>
          <w:color w:val="000000"/>
          <w:szCs w:val="24"/>
        </w:rPr>
        <w:t xml:space="preserve"> asupra tuturor avariilor care au avut loc, concluziile analizelor şi măsurile care s-au luat.</w:t>
      </w:r>
    </w:p>
    <w:p w14:paraId="1804894F" w14:textId="3E69267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B207C">
        <w:rPr>
          <w:rFonts w:ascii="Cambria" w:hAnsi="Cambria"/>
          <w:b/>
          <w:color w:val="000000"/>
          <w:szCs w:val="24"/>
        </w:rPr>
        <w:t>26</w:t>
      </w:r>
      <w:r w:rsidRPr="009C157D">
        <w:rPr>
          <w:rFonts w:ascii="Cambria" w:hAnsi="Cambria"/>
          <w:b/>
          <w:color w:val="000000"/>
          <w:szCs w:val="24"/>
        </w:rPr>
        <w:t xml:space="preserve"> </w:t>
      </w:r>
    </w:p>
    <w:p w14:paraId="6D5F9B5B" w14:textId="1D841126" w:rsidR="00CB207C" w:rsidRDefault="00DD6964" w:rsidP="00CB207C">
      <w:pPr>
        <w:spacing w:after="0"/>
        <w:jc w:val="both"/>
        <w:rPr>
          <w:rFonts w:ascii="Cambria" w:hAnsi="Cambria"/>
          <w:szCs w:val="24"/>
        </w:rPr>
      </w:pPr>
      <w:r w:rsidRPr="009C157D">
        <w:rPr>
          <w:rFonts w:ascii="Cambria" w:hAnsi="Cambria"/>
          <w:color w:val="000000"/>
          <w:szCs w:val="24"/>
        </w:rPr>
        <w:t xml:space="preserve">În vederea satisfacerii în condiţii optime a necesităţilor comunităţii locale, </w:t>
      </w:r>
      <w:r w:rsidR="00CB207C">
        <w:rPr>
          <w:rFonts w:ascii="Cambria" w:hAnsi="Cambria"/>
          <w:color w:val="000000"/>
          <w:szCs w:val="24"/>
        </w:rPr>
        <w:t>se</w:t>
      </w:r>
      <w:r w:rsidR="00DA5858" w:rsidRPr="009C157D">
        <w:rPr>
          <w:rFonts w:ascii="Cambria" w:hAnsi="Cambria"/>
          <w:color w:val="000000"/>
          <w:szCs w:val="24"/>
        </w:rPr>
        <w:t xml:space="preserve"> va </w:t>
      </w:r>
      <w:r w:rsidRPr="009C157D">
        <w:rPr>
          <w:rFonts w:ascii="Cambria" w:hAnsi="Cambria"/>
          <w:color w:val="000000"/>
          <w:szCs w:val="24"/>
        </w:rPr>
        <w:t xml:space="preserve">urmări evidenţierea distinctă a întreruperilor, a duratei şi a cauzelor de întrerupere a utilizatorului şi a beneficiarilor serviciului de </w:t>
      </w:r>
      <w:r w:rsidRPr="009C157D">
        <w:rPr>
          <w:rFonts w:ascii="Cambria" w:hAnsi="Cambria"/>
          <w:i/>
          <w:color w:val="000000"/>
          <w:szCs w:val="24"/>
        </w:rPr>
        <w:t>iluminat public</w:t>
      </w:r>
      <w:r w:rsidR="00CB207C">
        <w:rPr>
          <w:rFonts w:ascii="Cambria" w:hAnsi="Cambria"/>
          <w:color w:val="000000"/>
          <w:szCs w:val="24"/>
        </w:rPr>
        <w:t>.</w:t>
      </w:r>
    </w:p>
    <w:p w14:paraId="42ED8C86" w14:textId="5BA4A301" w:rsidR="00983625" w:rsidRDefault="00DD6964" w:rsidP="00990458">
      <w:pPr>
        <w:spacing w:before="80" w:after="0"/>
        <w:jc w:val="center"/>
        <w:rPr>
          <w:rFonts w:ascii="Cambria" w:hAnsi="Cambria"/>
          <w:b/>
          <w:color w:val="000000"/>
          <w:szCs w:val="24"/>
        </w:rPr>
      </w:pPr>
      <w:r w:rsidRPr="009C157D">
        <w:rPr>
          <w:rFonts w:ascii="Cambria" w:hAnsi="Cambria"/>
          <w:b/>
          <w:color w:val="000000"/>
          <w:szCs w:val="24"/>
        </w:rPr>
        <w:t>SECŢIUNEA 5:</w:t>
      </w:r>
      <w:r w:rsidR="00D13031">
        <w:rPr>
          <w:rFonts w:ascii="Cambria" w:hAnsi="Cambria"/>
          <w:b/>
          <w:color w:val="000000"/>
          <w:szCs w:val="24"/>
        </w:rPr>
        <w:t xml:space="preserve"> </w:t>
      </w:r>
      <w:r w:rsidRPr="009C157D">
        <w:rPr>
          <w:rFonts w:ascii="Cambria" w:hAnsi="Cambria"/>
          <w:b/>
          <w:color w:val="000000"/>
          <w:szCs w:val="24"/>
        </w:rPr>
        <w:t>Asigurarea siguranţei de funcţionare a instalaţiilor</w:t>
      </w:r>
    </w:p>
    <w:p w14:paraId="75CF8A49" w14:textId="77777777" w:rsidR="00990458" w:rsidRPr="009C157D" w:rsidRDefault="00990458" w:rsidP="00990458">
      <w:pPr>
        <w:spacing w:before="80" w:after="0"/>
        <w:jc w:val="center"/>
        <w:rPr>
          <w:rFonts w:ascii="Cambria" w:hAnsi="Cambria"/>
          <w:szCs w:val="24"/>
        </w:rPr>
      </w:pPr>
    </w:p>
    <w:p w14:paraId="2F263ABF" w14:textId="77777777" w:rsidR="00250C43" w:rsidRDefault="00250C43" w:rsidP="009C157D">
      <w:pPr>
        <w:spacing w:before="80" w:after="0"/>
        <w:jc w:val="both"/>
        <w:rPr>
          <w:rFonts w:ascii="Cambria" w:hAnsi="Cambria"/>
          <w:b/>
          <w:color w:val="000000"/>
          <w:szCs w:val="24"/>
        </w:rPr>
      </w:pPr>
    </w:p>
    <w:p w14:paraId="2E34C281" w14:textId="114214D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9C1012">
        <w:rPr>
          <w:rFonts w:ascii="Cambria" w:hAnsi="Cambria"/>
          <w:b/>
          <w:color w:val="000000"/>
          <w:szCs w:val="24"/>
        </w:rPr>
        <w:t>27</w:t>
      </w:r>
      <w:r w:rsidRPr="009C157D">
        <w:rPr>
          <w:rFonts w:ascii="Cambria" w:hAnsi="Cambria"/>
          <w:b/>
          <w:color w:val="000000"/>
          <w:szCs w:val="24"/>
        </w:rPr>
        <w:t xml:space="preserve"> </w:t>
      </w:r>
    </w:p>
    <w:p w14:paraId="39168FD4" w14:textId="68433C9F"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Pentru creşterea siguranţei în funcţionare a serviciului de </w:t>
      </w:r>
      <w:r w:rsidRPr="009C157D">
        <w:rPr>
          <w:rFonts w:ascii="Cambria" w:hAnsi="Cambria"/>
          <w:i/>
          <w:color w:val="000000"/>
          <w:szCs w:val="24"/>
        </w:rPr>
        <w:t>iluminat public</w:t>
      </w:r>
      <w:r w:rsidRPr="009C157D">
        <w:rPr>
          <w:rFonts w:ascii="Cambria" w:hAnsi="Cambria"/>
          <w:color w:val="000000"/>
          <w:szCs w:val="24"/>
        </w:rPr>
        <w:t xml:space="preserve"> şi a asigurării continuităţii acestuia, operatorii </w:t>
      </w:r>
      <w:r w:rsidR="00FE6EF5">
        <w:rPr>
          <w:rFonts w:ascii="Cambria" w:hAnsi="Cambria"/>
          <w:color w:val="000000"/>
          <w:szCs w:val="24"/>
        </w:rPr>
        <w:t>pot</w:t>
      </w:r>
      <w:r w:rsidRPr="009C157D">
        <w:rPr>
          <w:rFonts w:ascii="Cambria" w:hAnsi="Cambria"/>
          <w:color w:val="000000"/>
          <w:szCs w:val="24"/>
        </w:rPr>
        <w:t xml:space="preserve"> întocmi proceduri prin care se instituie reguli de efectuare a manevrelor în instalaţiile aparţinând sistemului de </w:t>
      </w:r>
      <w:r w:rsidRPr="009C157D">
        <w:rPr>
          <w:rFonts w:ascii="Cambria" w:hAnsi="Cambria"/>
          <w:i/>
          <w:color w:val="000000"/>
          <w:szCs w:val="24"/>
        </w:rPr>
        <w:t>iluminat public</w:t>
      </w:r>
      <w:r w:rsidRPr="009C157D">
        <w:rPr>
          <w:rFonts w:ascii="Cambria" w:hAnsi="Cambria"/>
          <w:color w:val="000000"/>
          <w:szCs w:val="24"/>
        </w:rPr>
        <w:t>.</w:t>
      </w:r>
    </w:p>
    <w:p w14:paraId="18BF8470" w14:textId="77777777" w:rsidR="0083519B" w:rsidRDefault="0083519B" w:rsidP="00990458">
      <w:pPr>
        <w:spacing w:before="80" w:after="0"/>
        <w:jc w:val="center"/>
        <w:rPr>
          <w:rFonts w:ascii="Cambria" w:hAnsi="Cambria"/>
          <w:b/>
          <w:color w:val="000000"/>
          <w:szCs w:val="24"/>
        </w:rPr>
      </w:pPr>
    </w:p>
    <w:p w14:paraId="5ECC2369" w14:textId="5B564C71" w:rsidR="00983625" w:rsidRDefault="00DD6964" w:rsidP="00990458">
      <w:pPr>
        <w:spacing w:before="80" w:after="0"/>
        <w:jc w:val="center"/>
        <w:rPr>
          <w:rFonts w:ascii="Cambria" w:hAnsi="Cambria"/>
          <w:b/>
          <w:i/>
          <w:color w:val="000000"/>
          <w:szCs w:val="24"/>
        </w:rPr>
      </w:pPr>
      <w:r w:rsidRPr="009C157D">
        <w:rPr>
          <w:rFonts w:ascii="Cambria" w:hAnsi="Cambria"/>
          <w:b/>
          <w:color w:val="000000"/>
          <w:szCs w:val="24"/>
        </w:rPr>
        <w:t>SECŢIUNEA 6:</w:t>
      </w:r>
      <w:r w:rsidR="00D13031">
        <w:rPr>
          <w:rFonts w:ascii="Cambria" w:hAnsi="Cambria"/>
          <w:b/>
          <w:color w:val="000000"/>
          <w:szCs w:val="24"/>
        </w:rPr>
        <w:t xml:space="preserve"> </w:t>
      </w:r>
      <w:r w:rsidRPr="009C157D">
        <w:rPr>
          <w:rFonts w:ascii="Cambria" w:hAnsi="Cambria"/>
          <w:b/>
          <w:color w:val="000000"/>
          <w:szCs w:val="24"/>
        </w:rPr>
        <w:t xml:space="preserve">Condiţii tehnice de desfăşurare a serviciului de </w:t>
      </w:r>
      <w:r w:rsidRPr="009C157D">
        <w:rPr>
          <w:rFonts w:ascii="Cambria" w:hAnsi="Cambria"/>
          <w:b/>
          <w:i/>
          <w:color w:val="000000"/>
          <w:szCs w:val="24"/>
        </w:rPr>
        <w:t>iluminat public</w:t>
      </w:r>
    </w:p>
    <w:p w14:paraId="699538D1" w14:textId="77777777" w:rsidR="00990458" w:rsidRPr="009C157D" w:rsidRDefault="00990458" w:rsidP="00990458">
      <w:pPr>
        <w:spacing w:before="80" w:after="0"/>
        <w:jc w:val="center"/>
        <w:rPr>
          <w:rFonts w:ascii="Cambria" w:hAnsi="Cambria"/>
          <w:szCs w:val="24"/>
        </w:rPr>
      </w:pPr>
    </w:p>
    <w:p w14:paraId="58775F91" w14:textId="2B2F973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83519B">
        <w:rPr>
          <w:rFonts w:ascii="Cambria" w:hAnsi="Cambria"/>
          <w:b/>
          <w:color w:val="000000"/>
          <w:szCs w:val="24"/>
        </w:rPr>
        <w:t>28</w:t>
      </w:r>
      <w:r w:rsidRPr="009C157D">
        <w:rPr>
          <w:rFonts w:ascii="Cambria" w:hAnsi="Cambria"/>
          <w:b/>
          <w:color w:val="000000"/>
          <w:szCs w:val="24"/>
        </w:rPr>
        <w:t xml:space="preserve"> </w:t>
      </w:r>
    </w:p>
    <w:p w14:paraId="769A1C9B" w14:textId="1C11238A"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 public</w:t>
      </w:r>
      <w:r w:rsidRPr="009C157D">
        <w:rPr>
          <w:rFonts w:ascii="Cambria" w:hAnsi="Cambria"/>
          <w:color w:val="000000"/>
          <w:szCs w:val="24"/>
        </w:rPr>
        <w:t xml:space="preserve"> stradal se realizează pentru </w:t>
      </w:r>
      <w:r w:rsidRPr="009C157D">
        <w:rPr>
          <w:rFonts w:ascii="Cambria" w:hAnsi="Cambria"/>
          <w:i/>
          <w:color w:val="000000"/>
          <w:szCs w:val="24"/>
        </w:rPr>
        <w:t>iluminatul</w:t>
      </w:r>
      <w:r w:rsidRPr="009C157D">
        <w:rPr>
          <w:rFonts w:ascii="Cambria" w:hAnsi="Cambria"/>
          <w:color w:val="000000"/>
          <w:szCs w:val="24"/>
        </w:rPr>
        <w:t xml:space="preserve"> căilor de circulaţie </w:t>
      </w:r>
      <w:r w:rsidRPr="009C157D">
        <w:rPr>
          <w:rFonts w:ascii="Cambria" w:hAnsi="Cambria"/>
          <w:i/>
          <w:color w:val="000000"/>
          <w:szCs w:val="24"/>
        </w:rPr>
        <w:t>publică</w:t>
      </w:r>
      <w:r w:rsidRPr="009C157D">
        <w:rPr>
          <w:rFonts w:ascii="Cambria" w:hAnsi="Cambria"/>
          <w:color w:val="000000"/>
          <w:szCs w:val="24"/>
        </w:rPr>
        <w:t>, străzi, trotuare, pieţe, intersecţii, parcări, treceri pietonale, poduri.</w:t>
      </w:r>
    </w:p>
    <w:p w14:paraId="11486BD6" w14:textId="59770B23"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C157D">
        <w:rPr>
          <w:rFonts w:ascii="Cambria" w:hAnsi="Cambria"/>
          <w:i/>
          <w:color w:val="000000"/>
          <w:szCs w:val="24"/>
        </w:rPr>
        <w:t>Iluminatul public</w:t>
      </w:r>
      <w:r w:rsidRPr="009C157D">
        <w:rPr>
          <w:rFonts w:ascii="Cambria" w:hAnsi="Cambria"/>
          <w:color w:val="000000"/>
          <w:szCs w:val="24"/>
        </w:rPr>
        <w:t xml:space="preserve"> se va realiza de regulă cu surse de lumină/lămpi cu descărcări în vapori de sodiu la înaltă presiune </w:t>
      </w:r>
      <w:r w:rsidR="00295123" w:rsidRPr="009C157D">
        <w:rPr>
          <w:rFonts w:ascii="Cambria" w:hAnsi="Cambria"/>
          <w:color w:val="000000"/>
          <w:szCs w:val="24"/>
        </w:rPr>
        <w:t xml:space="preserve">sau LED </w:t>
      </w:r>
      <w:r w:rsidRPr="009C157D">
        <w:rPr>
          <w:rFonts w:ascii="Cambria" w:hAnsi="Cambria"/>
          <w:color w:val="000000"/>
          <w:szCs w:val="24"/>
        </w:rPr>
        <w:t xml:space="preserve">pentru toate tipurile de căi de circulaţie principale şi secundare. Pentru anumite căi de circulaţie înguste, din zonele declarate istorice ale </w:t>
      </w:r>
      <w:r w:rsidR="00295123" w:rsidRPr="009C157D">
        <w:rPr>
          <w:rFonts w:ascii="Cambria" w:hAnsi="Cambria"/>
          <w:color w:val="000000"/>
          <w:szCs w:val="24"/>
        </w:rPr>
        <w:t>municipiului</w:t>
      </w:r>
      <w:r w:rsidRPr="009C157D">
        <w:rPr>
          <w:rFonts w:ascii="Cambria" w:hAnsi="Cambria"/>
          <w:color w:val="000000"/>
          <w:szCs w:val="24"/>
        </w:rPr>
        <w:t>, unde se doreşte o redare foarte bună a culorilor, se pot utiliza surse de lumină/lămpi cu sodiu la înaltă presiune alb sau surse de lumină/lămpi fluorescente compacte de culoare caldă (T</w:t>
      </w:r>
      <w:r w:rsidRPr="009C157D">
        <w:rPr>
          <w:rFonts w:ascii="Cambria" w:hAnsi="Cambria"/>
          <w:color w:val="000000"/>
          <w:szCs w:val="24"/>
          <w:vertAlign w:val="subscript"/>
        </w:rPr>
        <w:t>c</w:t>
      </w:r>
      <w:r w:rsidRPr="009C157D">
        <w:rPr>
          <w:rFonts w:ascii="Cambria" w:hAnsi="Cambria"/>
          <w:color w:val="000000"/>
          <w:szCs w:val="24"/>
        </w:rPr>
        <w:t>=2700 K)</w:t>
      </w:r>
      <w:r w:rsidR="00295123" w:rsidRPr="009C157D">
        <w:rPr>
          <w:rFonts w:ascii="Cambria" w:hAnsi="Cambria"/>
          <w:color w:val="000000"/>
          <w:szCs w:val="24"/>
        </w:rPr>
        <w:t xml:space="preserve"> și de asemenea aparate echipate cu surse LED având temperatura de culoare între 2700K și 3000K. În cazul în care în sistemul de iluminat public se mai întâlnesc aparate cu lămpi cu descărcări în mercur, acestea vor fi înlocuite cu aparate echipate cu tehnologie LED.</w:t>
      </w:r>
    </w:p>
    <w:p w14:paraId="225D983B"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(3)În sistemele de </w:t>
      </w:r>
      <w:r w:rsidRPr="009C157D">
        <w:rPr>
          <w:rFonts w:ascii="Cambria" w:hAnsi="Cambria"/>
          <w:i/>
          <w:color w:val="000000"/>
          <w:szCs w:val="24"/>
        </w:rPr>
        <w:t>iluminat public</w:t>
      </w:r>
      <w:r w:rsidRPr="009C157D">
        <w:rPr>
          <w:rFonts w:ascii="Cambria" w:hAnsi="Cambria"/>
          <w:color w:val="000000"/>
          <w:szCs w:val="24"/>
        </w:rPr>
        <w:t xml:space="preserve"> se vor prevedea surse de lumină/lămpi cu descărcări, cu excepţia căilor de circulaţie declarate ca având caracter istoric, unde se pot folosi surse de lumină/lămpi cu incandescenţă pentru păstrarea atmosferei tipice momentului istoric ce se doreşte a fi scos în evidenţă.</w:t>
      </w:r>
    </w:p>
    <w:p w14:paraId="7BA5DEB4"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(4)</w:t>
      </w:r>
      <w:r w:rsidRPr="009C157D">
        <w:rPr>
          <w:rFonts w:ascii="Cambria" w:hAnsi="Cambria"/>
          <w:i/>
          <w:color w:val="000000"/>
          <w:szCs w:val="24"/>
        </w:rPr>
        <w:t>Iluminatul public</w:t>
      </w:r>
      <w:r w:rsidRPr="009C157D">
        <w:rPr>
          <w:rFonts w:ascii="Cambria" w:hAnsi="Cambria"/>
          <w:color w:val="000000"/>
          <w:szCs w:val="24"/>
        </w:rPr>
        <w:t xml:space="preserve"> se realizează prin selectarea celor mai adecvate tehnologii, cu respectarea normelor pentru serviciile de </w:t>
      </w:r>
      <w:r w:rsidRPr="009C157D">
        <w:rPr>
          <w:rFonts w:ascii="Cambria" w:hAnsi="Cambria"/>
          <w:i/>
          <w:color w:val="000000"/>
          <w:szCs w:val="24"/>
        </w:rPr>
        <w:t>iluminat public</w:t>
      </w:r>
      <w:r w:rsidRPr="009C157D">
        <w:rPr>
          <w:rFonts w:ascii="Cambria" w:hAnsi="Cambria"/>
          <w:color w:val="000000"/>
          <w:szCs w:val="24"/>
        </w:rPr>
        <w:t xml:space="preserve"> stabilite de CIE, respectiv de CNRI.</w:t>
      </w:r>
    </w:p>
    <w:p w14:paraId="255DA657"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(5)Alegerea surselor de lumină se face în funcţie de eficacitatea luminoasă şi de durata de funcţionare a acestora, astfel încât costurile de exploatare să fie minime.</w:t>
      </w:r>
    </w:p>
    <w:p w14:paraId="14C31054" w14:textId="0AB977F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83519B">
        <w:rPr>
          <w:rFonts w:ascii="Cambria" w:hAnsi="Cambria"/>
          <w:b/>
          <w:color w:val="000000"/>
          <w:szCs w:val="24"/>
        </w:rPr>
        <w:t>29</w:t>
      </w:r>
      <w:r w:rsidRPr="009C157D">
        <w:rPr>
          <w:rFonts w:ascii="Cambria" w:hAnsi="Cambria"/>
          <w:b/>
          <w:color w:val="000000"/>
          <w:szCs w:val="24"/>
        </w:rPr>
        <w:t xml:space="preserve"> </w:t>
      </w:r>
    </w:p>
    <w:p w14:paraId="1A562D40" w14:textId="3C3A1723"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w:t>
      </w:r>
      <w:r w:rsidR="00295123" w:rsidRPr="009C157D">
        <w:rPr>
          <w:rFonts w:ascii="Cambria" w:hAnsi="Cambria"/>
          <w:color w:val="000000"/>
          <w:szCs w:val="24"/>
        </w:rPr>
        <w:t>municipiul Târgu Secuiesc</w:t>
      </w:r>
      <w:r w:rsidRPr="009C157D">
        <w:rPr>
          <w:rFonts w:ascii="Cambria" w:hAnsi="Cambria"/>
          <w:color w:val="000000"/>
          <w:szCs w:val="24"/>
        </w:rPr>
        <w:t>, corpurile de luminat se amplasează pe stâlpi sau dacă condiţiile tehnice nu permit, pe clădiri, cu acordul proprietarilor.</w:t>
      </w:r>
    </w:p>
    <w:p w14:paraId="7712B5B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 cvartale de locuinţe şi în parcuri, </w:t>
      </w:r>
      <w:r w:rsidRPr="009C157D">
        <w:rPr>
          <w:rFonts w:ascii="Cambria" w:hAnsi="Cambria"/>
          <w:i/>
          <w:color w:val="000000"/>
          <w:szCs w:val="24"/>
        </w:rPr>
        <w:t>iluminatul public</w:t>
      </w:r>
      <w:r w:rsidRPr="009C157D">
        <w:rPr>
          <w:rFonts w:ascii="Cambria" w:hAnsi="Cambria"/>
          <w:color w:val="000000"/>
          <w:szCs w:val="24"/>
        </w:rPr>
        <w:t xml:space="preserve"> va fi realizat cu corpuri de </w:t>
      </w:r>
      <w:r w:rsidRPr="009C157D">
        <w:rPr>
          <w:rFonts w:ascii="Cambria" w:hAnsi="Cambria"/>
          <w:i/>
          <w:color w:val="000000"/>
          <w:szCs w:val="24"/>
        </w:rPr>
        <w:t>iluminat</w:t>
      </w:r>
      <w:r w:rsidRPr="009C157D">
        <w:rPr>
          <w:rFonts w:ascii="Cambria" w:hAnsi="Cambria"/>
          <w:color w:val="000000"/>
          <w:szCs w:val="24"/>
        </w:rPr>
        <w:t xml:space="preserve"> cu distribuţie directă, semidirectă sau directă-indirectă, după caz.</w:t>
      </w:r>
    </w:p>
    <w:p w14:paraId="23D1C93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(3)Din motive estetice şi de securitate, reţeaua de alimentare cu energie electrică se va realiza de regulă subteran şi numai în cazuri particulare, când condiţiile tehnice nu permit, aerian.</w:t>
      </w:r>
    </w:p>
    <w:p w14:paraId="4220B1D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(4)</w:t>
      </w:r>
      <w:r w:rsidRPr="00990458">
        <w:rPr>
          <w:rFonts w:ascii="Cambria" w:hAnsi="Cambria"/>
          <w:bCs/>
          <w:color w:val="000000"/>
          <w:szCs w:val="24"/>
        </w:rPr>
        <w:t xml:space="preserve">În cazul alimentării cu energie electrică prin reţea subterană, corpurile de </w:t>
      </w:r>
      <w:r w:rsidRPr="00990458">
        <w:rPr>
          <w:rFonts w:ascii="Cambria" w:hAnsi="Cambria"/>
          <w:bCs/>
          <w:i/>
          <w:color w:val="000000"/>
          <w:szCs w:val="24"/>
        </w:rPr>
        <w:t>iluminat</w:t>
      </w:r>
      <w:r w:rsidRPr="00990458">
        <w:rPr>
          <w:rFonts w:ascii="Cambria" w:hAnsi="Cambria"/>
          <w:bCs/>
          <w:color w:val="000000"/>
          <w:szCs w:val="24"/>
        </w:rPr>
        <w:t xml:space="preserve"> montate pe stâlpi vor fi racordate la reţeaua de alimentare cu energie electrică în unul dintre următoarele moduri:</w:t>
      </w:r>
    </w:p>
    <w:p w14:paraId="7B52AEA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a)prin manşon de derivaţie, montat la baza fiecărui stâlp;</w:t>
      </w:r>
    </w:p>
    <w:p w14:paraId="2E028BE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b)prin cleme de intrare-ieşire în nişa stâlpului sau cutie de intrare-ieşire, montată la baza fiecărui stâlp, prevăzându-se şi asigurarea locală a derivaţiei.</w:t>
      </w:r>
    </w:p>
    <w:p w14:paraId="32BD7A3A" w14:textId="25736BE4"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D415C0">
        <w:rPr>
          <w:rFonts w:ascii="Cambria" w:hAnsi="Cambria"/>
          <w:b/>
          <w:color w:val="000000"/>
          <w:szCs w:val="24"/>
        </w:rPr>
        <w:t>30</w:t>
      </w:r>
      <w:r w:rsidRPr="009C157D">
        <w:rPr>
          <w:rFonts w:ascii="Cambria" w:hAnsi="Cambria"/>
          <w:b/>
          <w:color w:val="000000"/>
          <w:szCs w:val="24"/>
        </w:rPr>
        <w:t xml:space="preserve"> </w:t>
      </w:r>
    </w:p>
    <w:p w14:paraId="2A06D917" w14:textId="2ED2A644"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cazuri bine justificate şi cu aprobarea autorităţilor administraţiei </w:t>
      </w:r>
      <w:r w:rsidRPr="009C157D">
        <w:rPr>
          <w:rFonts w:ascii="Cambria" w:hAnsi="Cambria"/>
          <w:i/>
          <w:color w:val="000000"/>
          <w:szCs w:val="24"/>
        </w:rPr>
        <w:t>publice</w:t>
      </w:r>
      <w:r w:rsidRPr="009C157D">
        <w:rPr>
          <w:rFonts w:ascii="Cambria" w:hAnsi="Cambria"/>
          <w:color w:val="000000"/>
          <w:szCs w:val="24"/>
        </w:rPr>
        <w:t xml:space="preserve"> locale </w:t>
      </w:r>
      <w:r w:rsidR="00295123" w:rsidRPr="009C157D">
        <w:rPr>
          <w:rFonts w:ascii="Cambria" w:hAnsi="Cambria"/>
          <w:color w:val="000000"/>
          <w:szCs w:val="24"/>
        </w:rPr>
        <w:t>ale municipiului Târgu Secuiesc</w:t>
      </w:r>
      <w:r w:rsidRPr="009C157D">
        <w:rPr>
          <w:rFonts w:ascii="Cambria" w:hAnsi="Cambria"/>
          <w:color w:val="000000"/>
          <w:szCs w:val="24"/>
        </w:rPr>
        <w:t>, se admite scăderea uniformităţii normate prin trecerea de la o categorie de trafic la cea imediat inferioară.</w:t>
      </w:r>
    </w:p>
    <w:p w14:paraId="63C30EE9"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 cazul reglajului în trepte, nivelul de </w:t>
      </w:r>
      <w:r w:rsidRPr="009C157D">
        <w:rPr>
          <w:rFonts w:ascii="Cambria" w:hAnsi="Cambria"/>
          <w:i/>
          <w:color w:val="000000"/>
          <w:szCs w:val="24"/>
        </w:rPr>
        <w:t>iluminat</w:t>
      </w:r>
      <w:r w:rsidRPr="009C157D">
        <w:rPr>
          <w:rFonts w:ascii="Cambria" w:hAnsi="Cambria"/>
          <w:color w:val="000000"/>
          <w:szCs w:val="24"/>
        </w:rPr>
        <w:t xml:space="preserve"> sau luminanţă, după caz, trebuie să poată fi redus sau ridicat la toţi stâlpii simultan şi în aceeaşi măsură prin conectare şi deconectare comandate în trepte.</w:t>
      </w:r>
    </w:p>
    <w:p w14:paraId="4D1FEC64" w14:textId="21E928B9"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3468A9">
        <w:rPr>
          <w:rFonts w:ascii="Cambria" w:hAnsi="Cambria"/>
          <w:b/>
          <w:color w:val="000000"/>
          <w:szCs w:val="24"/>
        </w:rPr>
        <w:t>31</w:t>
      </w:r>
      <w:r w:rsidRPr="009C157D">
        <w:rPr>
          <w:rFonts w:ascii="Cambria" w:hAnsi="Cambria"/>
          <w:b/>
          <w:color w:val="000000"/>
          <w:szCs w:val="24"/>
        </w:rPr>
        <w:t xml:space="preserve"> </w:t>
      </w:r>
    </w:p>
    <w:p w14:paraId="5CBC99C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Corpurile de </w:t>
      </w:r>
      <w:r w:rsidRPr="009C157D">
        <w:rPr>
          <w:rFonts w:ascii="Cambria" w:hAnsi="Cambria"/>
          <w:i/>
          <w:color w:val="000000"/>
          <w:szCs w:val="24"/>
        </w:rPr>
        <w:t>iluminat</w:t>
      </w:r>
      <w:r w:rsidRPr="009C157D">
        <w:rPr>
          <w:rFonts w:ascii="Cambria" w:hAnsi="Cambria"/>
          <w:color w:val="000000"/>
          <w:szCs w:val="24"/>
        </w:rPr>
        <w:t xml:space="preserve"> folosite la realizarea </w:t>
      </w:r>
      <w:r w:rsidRPr="009C157D">
        <w:rPr>
          <w:rFonts w:ascii="Cambria" w:hAnsi="Cambria"/>
          <w:i/>
          <w:color w:val="000000"/>
          <w:szCs w:val="24"/>
        </w:rPr>
        <w:t>iluminatului</w:t>
      </w:r>
      <w:r w:rsidRPr="009C157D">
        <w:rPr>
          <w:rFonts w:ascii="Cambria" w:hAnsi="Cambria"/>
          <w:color w:val="000000"/>
          <w:szCs w:val="24"/>
        </w:rPr>
        <w:t xml:space="preserve"> vor fi alese ţinându-se cont de caracteristicile tehnice, care trebuie să fie conforme cu:</w:t>
      </w:r>
    </w:p>
    <w:p w14:paraId="4A65801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a)destinaţia </w:t>
      </w:r>
      <w:r w:rsidRPr="009C157D">
        <w:rPr>
          <w:rFonts w:ascii="Cambria" w:hAnsi="Cambria"/>
          <w:i/>
          <w:color w:val="000000"/>
          <w:szCs w:val="24"/>
        </w:rPr>
        <w:t>iluminatului</w:t>
      </w:r>
      <w:r w:rsidRPr="009C157D">
        <w:rPr>
          <w:rFonts w:ascii="Cambria" w:hAnsi="Cambria"/>
          <w:color w:val="000000"/>
          <w:szCs w:val="24"/>
        </w:rPr>
        <w:t>, care este general, local, exterior, arhitectural, estetic;</w:t>
      </w:r>
    </w:p>
    <w:p w14:paraId="32F0407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b)condiţiile de mediu - normal, cu praf, cu umiditate, cu pericol de explozie;</w:t>
      </w:r>
    </w:p>
    <w:p w14:paraId="45E6A31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c)condiţiile de montaj pe stâlpi, suspendat, cu racordare la reţea;</w:t>
      </w:r>
    </w:p>
    <w:p w14:paraId="3C0CC07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d)protecţia împotriva electrocutării;</w:t>
      </w:r>
    </w:p>
    <w:p w14:paraId="503F834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e)condiţiile de exploatare - vibraţii, şocuri mecanice, medii agresive;</w:t>
      </w:r>
    </w:p>
    <w:p w14:paraId="2F9BCE33"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f)randamentul corpurilor de </w:t>
      </w:r>
      <w:r w:rsidRPr="009C157D">
        <w:rPr>
          <w:rFonts w:ascii="Cambria" w:hAnsi="Cambria"/>
          <w:i/>
          <w:color w:val="000000"/>
          <w:szCs w:val="24"/>
        </w:rPr>
        <w:t>iluminat</w:t>
      </w:r>
      <w:r w:rsidRPr="009C157D">
        <w:rPr>
          <w:rFonts w:ascii="Cambria" w:hAnsi="Cambria"/>
          <w:color w:val="000000"/>
          <w:szCs w:val="24"/>
        </w:rPr>
        <w:t>;</w:t>
      </w:r>
    </w:p>
    <w:p w14:paraId="0742561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g)caracteristicile luminotehnice ale corpului de </w:t>
      </w:r>
      <w:r w:rsidRPr="009C157D">
        <w:rPr>
          <w:rFonts w:ascii="Cambria" w:hAnsi="Cambria"/>
          <w:i/>
          <w:color w:val="000000"/>
          <w:szCs w:val="24"/>
        </w:rPr>
        <w:t>iluminat</w:t>
      </w:r>
      <w:r w:rsidRPr="009C157D">
        <w:rPr>
          <w:rFonts w:ascii="Cambria" w:hAnsi="Cambria"/>
          <w:color w:val="000000"/>
          <w:szCs w:val="24"/>
        </w:rPr>
        <w:t>;</w:t>
      </w:r>
    </w:p>
    <w:p w14:paraId="16ED88D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h)cerinţele estetice şi arhitecturale;</w:t>
      </w:r>
    </w:p>
    <w:p w14:paraId="31A7B42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i)dotarea cu accesorii pentru ameliorarea factorului de putere;</w:t>
      </w:r>
    </w:p>
    <w:p w14:paraId="09B7861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j)posibilităţile de exploatare şi întreţinere.</w:t>
      </w:r>
    </w:p>
    <w:p w14:paraId="60A05AED" w14:textId="66187123"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16B2C">
        <w:rPr>
          <w:rFonts w:ascii="Cambria" w:hAnsi="Cambria"/>
          <w:b/>
          <w:color w:val="000000"/>
          <w:szCs w:val="24"/>
        </w:rPr>
        <w:t>32</w:t>
      </w:r>
      <w:r w:rsidRPr="009C157D">
        <w:rPr>
          <w:rFonts w:ascii="Cambria" w:hAnsi="Cambria"/>
          <w:b/>
          <w:color w:val="000000"/>
          <w:szCs w:val="24"/>
        </w:rPr>
        <w:t xml:space="preserve"> </w:t>
      </w:r>
    </w:p>
    <w:p w14:paraId="02CD1AE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(1)La realizarea </w:t>
      </w:r>
      <w:r w:rsidRPr="009C157D">
        <w:rPr>
          <w:rFonts w:ascii="Cambria" w:hAnsi="Cambria"/>
          <w:i/>
          <w:color w:val="000000"/>
          <w:szCs w:val="24"/>
        </w:rPr>
        <w:t>iluminatului public</w:t>
      </w:r>
      <w:r w:rsidRPr="009C157D">
        <w:rPr>
          <w:rFonts w:ascii="Cambria" w:hAnsi="Cambria"/>
          <w:color w:val="000000"/>
          <w:szCs w:val="24"/>
        </w:rPr>
        <w:t xml:space="preserve"> se va urmări minimizarea puterii instalate pe kilometri de stradă, optimizându-se raportul dintre înălţimea de montare a surselor de lumină cu distanţa dintre stâlpi, luându-se în calcul luminanţele sau iluminările, după caz, şi curbele de distribuţie a intensităţii luminoase specifice corpurilor de </w:t>
      </w:r>
      <w:r w:rsidRPr="009C157D">
        <w:rPr>
          <w:rFonts w:ascii="Cambria" w:hAnsi="Cambria"/>
          <w:i/>
          <w:color w:val="000000"/>
          <w:szCs w:val="24"/>
        </w:rPr>
        <w:t>iluminat</w:t>
      </w:r>
      <w:r w:rsidRPr="009C157D">
        <w:rPr>
          <w:rFonts w:ascii="Cambria" w:hAnsi="Cambria"/>
          <w:color w:val="000000"/>
          <w:szCs w:val="24"/>
        </w:rPr>
        <w:t xml:space="preserve"> utilizate.</w:t>
      </w:r>
    </w:p>
    <w:p w14:paraId="118CE8FB"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90458">
        <w:rPr>
          <w:rFonts w:ascii="Cambria" w:hAnsi="Cambria"/>
          <w:bCs/>
          <w:color w:val="000000"/>
          <w:szCs w:val="24"/>
        </w:rPr>
        <w:t xml:space="preserve">Distribuţiile de intensitate luminoasă ale corpurilor de </w:t>
      </w:r>
      <w:r w:rsidRPr="00990458">
        <w:rPr>
          <w:rFonts w:ascii="Cambria" w:hAnsi="Cambria"/>
          <w:bCs/>
          <w:i/>
          <w:color w:val="000000"/>
          <w:szCs w:val="24"/>
        </w:rPr>
        <w:t>iluminat</w:t>
      </w:r>
      <w:r w:rsidRPr="00990458">
        <w:rPr>
          <w:rFonts w:ascii="Cambria" w:hAnsi="Cambria"/>
          <w:bCs/>
          <w:color w:val="000000"/>
          <w:szCs w:val="24"/>
        </w:rPr>
        <w:t xml:space="preserve"> vor fi alese astfel:</w:t>
      </w:r>
    </w:p>
    <w:p w14:paraId="65D2A45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a)pentru </w:t>
      </w:r>
      <w:r w:rsidRPr="009C157D">
        <w:rPr>
          <w:rFonts w:ascii="Cambria" w:hAnsi="Cambria"/>
          <w:i/>
          <w:color w:val="000000"/>
          <w:szCs w:val="24"/>
        </w:rPr>
        <w:t>iluminatul</w:t>
      </w:r>
      <w:r w:rsidRPr="009C157D">
        <w:rPr>
          <w:rFonts w:ascii="Cambria" w:hAnsi="Cambria"/>
          <w:color w:val="000000"/>
          <w:szCs w:val="24"/>
        </w:rPr>
        <w:t xml:space="preserve"> căilor de circulaţie principale şi secundare: exclusiv direct;</w:t>
      </w:r>
    </w:p>
    <w:p w14:paraId="5CF7DFE5" w14:textId="52B92E18" w:rsidR="00983625" w:rsidRDefault="00DD6964" w:rsidP="009C157D">
      <w:pPr>
        <w:spacing w:after="0"/>
        <w:jc w:val="both"/>
        <w:rPr>
          <w:rFonts w:ascii="Cambria" w:hAnsi="Cambria"/>
          <w:color w:val="000000"/>
          <w:szCs w:val="24"/>
        </w:rPr>
      </w:pPr>
      <w:r w:rsidRPr="009C157D">
        <w:rPr>
          <w:rFonts w:ascii="Cambria" w:hAnsi="Cambria"/>
          <w:color w:val="000000"/>
          <w:szCs w:val="24"/>
        </w:rPr>
        <w:t xml:space="preserve">b)pentru </w:t>
      </w:r>
      <w:r w:rsidRPr="009C157D">
        <w:rPr>
          <w:rFonts w:ascii="Cambria" w:hAnsi="Cambria"/>
          <w:i/>
          <w:color w:val="000000"/>
          <w:szCs w:val="24"/>
        </w:rPr>
        <w:t>iluminatul</w:t>
      </w:r>
      <w:r w:rsidRPr="009C157D">
        <w:rPr>
          <w:rFonts w:ascii="Cambria" w:hAnsi="Cambria"/>
          <w:color w:val="000000"/>
          <w:szCs w:val="24"/>
        </w:rPr>
        <w:t xml:space="preserve"> unor căi de circulaţie cu circulaţie auto interzisă sau alei din zonele blocurilor de locuinţe sau parcuri: semidirect sau direct-indirect (în special parcuri).</w:t>
      </w:r>
    </w:p>
    <w:p w14:paraId="2C552DCF" w14:textId="63F801B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16B2C">
        <w:rPr>
          <w:rFonts w:ascii="Cambria" w:hAnsi="Cambria"/>
          <w:b/>
          <w:color w:val="000000"/>
          <w:szCs w:val="24"/>
        </w:rPr>
        <w:t>33</w:t>
      </w:r>
      <w:r w:rsidRPr="009C157D">
        <w:rPr>
          <w:rFonts w:ascii="Cambria" w:hAnsi="Cambria"/>
          <w:b/>
          <w:color w:val="000000"/>
          <w:szCs w:val="24"/>
        </w:rPr>
        <w:t xml:space="preserve"> </w:t>
      </w:r>
    </w:p>
    <w:p w14:paraId="5ACB1AF7" w14:textId="7B048B6A"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 public</w:t>
      </w:r>
      <w:r w:rsidRPr="009C157D">
        <w:rPr>
          <w:rFonts w:ascii="Cambria" w:hAnsi="Cambria"/>
          <w:color w:val="000000"/>
          <w:szCs w:val="24"/>
        </w:rPr>
        <w:t xml:space="preserve"> se va realiza prin montarea corpurilor de </w:t>
      </w:r>
      <w:r w:rsidRPr="009C157D">
        <w:rPr>
          <w:rFonts w:ascii="Cambria" w:hAnsi="Cambria"/>
          <w:i/>
          <w:color w:val="000000"/>
          <w:szCs w:val="24"/>
        </w:rPr>
        <w:t>iluminat</w:t>
      </w:r>
      <w:r w:rsidRPr="009C157D">
        <w:rPr>
          <w:rFonts w:ascii="Cambria" w:hAnsi="Cambria"/>
          <w:color w:val="000000"/>
          <w:szCs w:val="24"/>
        </w:rPr>
        <w:t xml:space="preserve"> pe stâlpi special destinaţi acestui scop şi doar acolo unde acest lucru nu este posibil din punct de vedere tehnic sau nu se justifică economic corpurile de </w:t>
      </w:r>
      <w:r w:rsidRPr="009C157D">
        <w:rPr>
          <w:rFonts w:ascii="Cambria" w:hAnsi="Cambria"/>
          <w:i/>
          <w:color w:val="000000"/>
          <w:szCs w:val="24"/>
        </w:rPr>
        <w:t>iluminat</w:t>
      </w:r>
      <w:r w:rsidRPr="009C157D">
        <w:rPr>
          <w:rFonts w:ascii="Cambria" w:hAnsi="Cambria"/>
          <w:color w:val="000000"/>
          <w:szCs w:val="24"/>
        </w:rPr>
        <w:t xml:space="preserve"> se pot monta pe stâlpii reţelei de distribuţie a energiei electrice, în conformitate cu contractul care reglementează toate aspectele cu privire la asigurarea condiţiilor pentru prestarea serviciului de </w:t>
      </w:r>
      <w:r w:rsidRPr="009C157D">
        <w:rPr>
          <w:rFonts w:ascii="Cambria" w:hAnsi="Cambria"/>
          <w:i/>
          <w:color w:val="000000"/>
          <w:szCs w:val="24"/>
        </w:rPr>
        <w:t>iluminat public</w:t>
      </w:r>
      <w:r w:rsidRPr="009C157D">
        <w:rPr>
          <w:rFonts w:ascii="Cambria" w:hAnsi="Cambria"/>
          <w:color w:val="000000"/>
          <w:szCs w:val="24"/>
        </w:rPr>
        <w:t xml:space="preserve">, cu respectarea echitabilă a drepturilor şi obligaţiilor tuturor părţilor implicate, încheiat între 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1A304D" w:rsidRPr="009C157D">
        <w:rPr>
          <w:rFonts w:ascii="Cambria" w:hAnsi="Cambria"/>
          <w:color w:val="000000"/>
          <w:szCs w:val="24"/>
        </w:rPr>
        <w:t xml:space="preserve">ale Municipiului Târgu Secuiesc </w:t>
      </w:r>
      <w:r w:rsidRPr="009C157D">
        <w:rPr>
          <w:rFonts w:ascii="Cambria" w:hAnsi="Cambria"/>
          <w:color w:val="000000"/>
          <w:szCs w:val="24"/>
        </w:rPr>
        <w:t>şi proprietarul sistemului de distribuţie a energiei electrice.</w:t>
      </w:r>
    </w:p>
    <w:p w14:paraId="3CD65B7C"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 zonele cu arhitectură specială, </w:t>
      </w:r>
      <w:r w:rsidRPr="009C157D">
        <w:rPr>
          <w:rFonts w:ascii="Cambria" w:hAnsi="Cambria"/>
          <w:i/>
          <w:color w:val="000000"/>
          <w:szCs w:val="24"/>
        </w:rPr>
        <w:t>iluminatul</w:t>
      </w:r>
      <w:r w:rsidRPr="009C157D">
        <w:rPr>
          <w:rFonts w:ascii="Cambria" w:hAnsi="Cambria"/>
          <w:color w:val="000000"/>
          <w:szCs w:val="24"/>
        </w:rPr>
        <w:t xml:space="preserve"> se va realiza conform condiţiilor existente şi cerinţelor utilizatorului.</w:t>
      </w:r>
    </w:p>
    <w:p w14:paraId="06807127" w14:textId="596E937E"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E73D4F">
        <w:rPr>
          <w:rFonts w:ascii="Cambria" w:hAnsi="Cambria"/>
          <w:b/>
          <w:color w:val="000000"/>
          <w:szCs w:val="24"/>
        </w:rPr>
        <w:t>34</w:t>
      </w:r>
      <w:r w:rsidRPr="009C157D">
        <w:rPr>
          <w:rFonts w:ascii="Cambria" w:hAnsi="Cambria"/>
          <w:b/>
          <w:color w:val="000000"/>
          <w:szCs w:val="24"/>
        </w:rPr>
        <w:t xml:space="preserve"> </w:t>
      </w:r>
    </w:p>
    <w:p w14:paraId="0881952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Modul de prindere a corpurilor de </w:t>
      </w:r>
      <w:r w:rsidRPr="009C157D">
        <w:rPr>
          <w:rFonts w:ascii="Cambria" w:hAnsi="Cambria"/>
          <w:i/>
          <w:color w:val="000000"/>
          <w:szCs w:val="24"/>
        </w:rPr>
        <w:t>iluminat</w:t>
      </w:r>
      <w:r w:rsidRPr="009C157D">
        <w:rPr>
          <w:rFonts w:ascii="Cambria" w:hAnsi="Cambria"/>
          <w:color w:val="000000"/>
          <w:szCs w:val="24"/>
        </w:rPr>
        <w:t xml:space="preserve"> pe stâlpi se realizează ţinându-se cont de:</w:t>
      </w:r>
    </w:p>
    <w:p w14:paraId="6E42A9B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a)tipul corpului de </w:t>
      </w:r>
      <w:r w:rsidRPr="009C157D">
        <w:rPr>
          <w:rFonts w:ascii="Cambria" w:hAnsi="Cambria"/>
          <w:i/>
          <w:color w:val="000000"/>
          <w:szCs w:val="24"/>
        </w:rPr>
        <w:t>iluminat</w:t>
      </w:r>
      <w:r w:rsidRPr="009C157D">
        <w:rPr>
          <w:rFonts w:ascii="Cambria" w:hAnsi="Cambria"/>
          <w:color w:val="000000"/>
          <w:szCs w:val="24"/>
        </w:rPr>
        <w:t>;</w:t>
      </w:r>
    </w:p>
    <w:p w14:paraId="0E74C69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b)importanţa căii de circulaţie pe care se montează;</w:t>
      </w:r>
    </w:p>
    <w:p w14:paraId="30F2657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c)tipul stâlpului;</w:t>
      </w:r>
    </w:p>
    <w:p w14:paraId="5E2A85C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d)cerinţele de ordin estetic impuse.</w:t>
      </w:r>
    </w:p>
    <w:p w14:paraId="205BFCF0" w14:textId="4E53E3A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E73D4F">
        <w:rPr>
          <w:rFonts w:ascii="Cambria" w:hAnsi="Cambria"/>
          <w:b/>
          <w:color w:val="000000"/>
          <w:szCs w:val="24"/>
        </w:rPr>
        <w:t>35</w:t>
      </w:r>
      <w:r w:rsidRPr="009C157D">
        <w:rPr>
          <w:rFonts w:ascii="Cambria" w:hAnsi="Cambria"/>
          <w:b/>
          <w:color w:val="000000"/>
          <w:szCs w:val="24"/>
        </w:rPr>
        <w:t xml:space="preserve"> </w:t>
      </w:r>
    </w:p>
    <w:p w14:paraId="0403598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Realizarea </w:t>
      </w:r>
      <w:r w:rsidRPr="009C157D">
        <w:rPr>
          <w:rFonts w:ascii="Cambria" w:hAnsi="Cambria"/>
          <w:i/>
          <w:color w:val="000000"/>
          <w:szCs w:val="24"/>
        </w:rPr>
        <w:t>iluminatului public</w:t>
      </w:r>
      <w:r w:rsidRPr="009C157D">
        <w:rPr>
          <w:rFonts w:ascii="Cambria" w:hAnsi="Cambria"/>
          <w:color w:val="000000"/>
          <w:szCs w:val="24"/>
        </w:rPr>
        <w:t xml:space="preserve"> în zonele de interes deosebit, cu cerinţe estetice şi arhitecturale, se va face prin proiectarea şi realizarea de soluţii specifice, unicate, adaptate fiecărui caz în parte, conform înţelegerilor dintre utilizator şi operator.</w:t>
      </w:r>
    </w:p>
    <w:p w14:paraId="0F8D8D4C" w14:textId="72F3C0EC"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F72E81">
        <w:rPr>
          <w:rFonts w:ascii="Cambria" w:hAnsi="Cambria"/>
          <w:b/>
          <w:color w:val="000000"/>
          <w:szCs w:val="24"/>
        </w:rPr>
        <w:t>36</w:t>
      </w:r>
      <w:r w:rsidRPr="009C157D">
        <w:rPr>
          <w:rFonts w:ascii="Cambria" w:hAnsi="Cambria"/>
          <w:b/>
          <w:color w:val="000000"/>
          <w:szCs w:val="24"/>
        </w:rPr>
        <w:t xml:space="preserve"> </w:t>
      </w:r>
    </w:p>
    <w:p w14:paraId="4472518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(1)De regulă, programul de funcţionare va fi asigurat prin comandă automată de conectare/deconectare a </w:t>
      </w:r>
      <w:r w:rsidRPr="009C157D">
        <w:rPr>
          <w:rFonts w:ascii="Cambria" w:hAnsi="Cambria"/>
          <w:i/>
          <w:color w:val="000000"/>
          <w:szCs w:val="24"/>
        </w:rPr>
        <w:t>iluminatului public</w:t>
      </w:r>
      <w:r w:rsidRPr="009C157D">
        <w:rPr>
          <w:rFonts w:ascii="Cambria" w:hAnsi="Cambria"/>
          <w:color w:val="000000"/>
          <w:szCs w:val="24"/>
        </w:rPr>
        <w:t>.</w:t>
      </w:r>
    </w:p>
    <w:p w14:paraId="70ADCB34"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90458">
        <w:rPr>
          <w:rFonts w:ascii="Cambria" w:hAnsi="Cambria"/>
          <w:bCs/>
          <w:color w:val="000000"/>
          <w:szCs w:val="24"/>
        </w:rPr>
        <w:t xml:space="preserve">Programul de funcţionare a </w:t>
      </w:r>
      <w:r w:rsidRPr="00990458">
        <w:rPr>
          <w:rFonts w:ascii="Cambria" w:hAnsi="Cambria"/>
          <w:bCs/>
          <w:i/>
          <w:color w:val="000000"/>
          <w:szCs w:val="24"/>
        </w:rPr>
        <w:t>iluminatului public</w:t>
      </w:r>
      <w:r w:rsidRPr="00990458">
        <w:rPr>
          <w:rFonts w:ascii="Cambria" w:hAnsi="Cambria"/>
          <w:bCs/>
          <w:color w:val="000000"/>
          <w:szCs w:val="24"/>
        </w:rPr>
        <w:t xml:space="preserve"> va ţine cont de:</w:t>
      </w:r>
    </w:p>
    <w:p w14:paraId="5659881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a)longitudinea localităţii;</w:t>
      </w:r>
    </w:p>
    <w:p w14:paraId="43C5EFE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b)luna calendaristică;</w:t>
      </w:r>
    </w:p>
    <w:p w14:paraId="1B9086A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c)ora oficială de vară;</w:t>
      </w:r>
    </w:p>
    <w:p w14:paraId="128B389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d)nivelul de luminanţă sau de </w:t>
      </w:r>
      <w:r w:rsidRPr="009C157D">
        <w:rPr>
          <w:rFonts w:ascii="Cambria" w:hAnsi="Cambria"/>
          <w:i/>
          <w:color w:val="000000"/>
          <w:szCs w:val="24"/>
        </w:rPr>
        <w:t>iluminare</w:t>
      </w:r>
      <w:r w:rsidRPr="009C157D">
        <w:rPr>
          <w:rFonts w:ascii="Cambria" w:hAnsi="Cambria"/>
          <w:color w:val="000000"/>
          <w:szCs w:val="24"/>
        </w:rPr>
        <w:t xml:space="preserve"> necesar, corelat cu condiţiile meteorologice.</w:t>
      </w:r>
    </w:p>
    <w:p w14:paraId="0206FD55" w14:textId="5DCDAF5E"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9E075F">
        <w:rPr>
          <w:rFonts w:ascii="Cambria" w:hAnsi="Cambria"/>
          <w:b/>
          <w:color w:val="000000"/>
          <w:szCs w:val="24"/>
        </w:rPr>
        <w:t>37</w:t>
      </w:r>
      <w:r w:rsidRPr="009C157D">
        <w:rPr>
          <w:rFonts w:ascii="Cambria" w:hAnsi="Cambria"/>
          <w:b/>
          <w:color w:val="000000"/>
          <w:szCs w:val="24"/>
        </w:rPr>
        <w:t xml:space="preserve"> </w:t>
      </w:r>
    </w:p>
    <w:p w14:paraId="61315EBF" w14:textId="6DAB0562"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cazul instalaţiilor de </w:t>
      </w:r>
      <w:r w:rsidRPr="009C157D">
        <w:rPr>
          <w:rFonts w:ascii="Cambria" w:hAnsi="Cambria"/>
          <w:i/>
          <w:color w:val="000000"/>
          <w:szCs w:val="24"/>
        </w:rPr>
        <w:t>iluminat public</w:t>
      </w:r>
      <w:r w:rsidRPr="009C157D">
        <w:rPr>
          <w:rFonts w:ascii="Cambria" w:hAnsi="Cambria"/>
          <w:color w:val="000000"/>
          <w:szCs w:val="24"/>
        </w:rPr>
        <w:t xml:space="preserve"> montate pe aceiaşi stâlpi pe care este montată şi o altă distribuţie a energiei electrice, conectarea/deconectarea </w:t>
      </w:r>
      <w:r w:rsidRPr="009C157D">
        <w:rPr>
          <w:rFonts w:ascii="Cambria" w:hAnsi="Cambria"/>
          <w:i/>
          <w:color w:val="000000"/>
          <w:szCs w:val="24"/>
        </w:rPr>
        <w:t>iluminatului public</w:t>
      </w:r>
      <w:r w:rsidRPr="009C157D">
        <w:rPr>
          <w:rFonts w:ascii="Cambria" w:hAnsi="Cambria"/>
          <w:color w:val="000000"/>
          <w:szCs w:val="24"/>
        </w:rPr>
        <w:t xml:space="preserve"> va fi realizată prin utilizarea uneia dintre următoarele soluţii</w:t>
      </w:r>
      <w:r w:rsidR="009E075F">
        <w:rPr>
          <w:rFonts w:ascii="Cambria" w:hAnsi="Cambria"/>
          <w:color w:val="000000"/>
          <w:szCs w:val="24"/>
        </w:rPr>
        <w:t>, după caz</w:t>
      </w:r>
      <w:r w:rsidRPr="009C157D">
        <w:rPr>
          <w:rFonts w:ascii="Cambria" w:hAnsi="Cambria"/>
          <w:color w:val="000000"/>
          <w:szCs w:val="24"/>
        </w:rPr>
        <w:t>:</w:t>
      </w:r>
    </w:p>
    <w:p w14:paraId="3E0CC06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a)acţionare manuală, prin prevederea unui întrerupător manual la cutia de distribuţie a postului de transformare care alimentează reţeaua de distribuţie a energiei electrice;</w:t>
      </w:r>
    </w:p>
    <w:p w14:paraId="0A3EC37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b)acţionare automată, prin prevederea unui dispozitiv automat care acţionează contactorul reţelei de </w:t>
      </w:r>
      <w:r w:rsidRPr="009C157D">
        <w:rPr>
          <w:rFonts w:ascii="Cambria" w:hAnsi="Cambria"/>
          <w:i/>
          <w:color w:val="000000"/>
          <w:szCs w:val="24"/>
        </w:rPr>
        <w:t>iluminat</w:t>
      </w:r>
      <w:r w:rsidRPr="009C157D">
        <w:rPr>
          <w:rFonts w:ascii="Cambria" w:hAnsi="Cambria"/>
          <w:color w:val="000000"/>
          <w:szCs w:val="24"/>
        </w:rPr>
        <w:t xml:space="preserve"> seara şi dimineaţa, în cutia de distribuţie a postului de transformare care alimentează reţeaua de distribuţie a energiei electrice;</w:t>
      </w:r>
    </w:p>
    <w:p w14:paraId="24DD1947" w14:textId="78655D83" w:rsidR="00983625" w:rsidRPr="009C157D" w:rsidRDefault="00DD6964" w:rsidP="009C157D">
      <w:pPr>
        <w:spacing w:after="0"/>
        <w:jc w:val="both"/>
        <w:rPr>
          <w:rFonts w:ascii="Cambria" w:hAnsi="Cambria"/>
          <w:color w:val="000000"/>
          <w:szCs w:val="24"/>
        </w:rPr>
      </w:pPr>
      <w:r w:rsidRPr="009C157D">
        <w:rPr>
          <w:rFonts w:ascii="Cambria" w:hAnsi="Cambria"/>
          <w:color w:val="000000"/>
          <w:szCs w:val="24"/>
        </w:rPr>
        <w:t xml:space="preserve">c)acţionare automată individuală, prin utilizarea unui releu cu fotorezistenţă care echipează fiecare corp de </w:t>
      </w:r>
      <w:r w:rsidRPr="009C157D">
        <w:rPr>
          <w:rFonts w:ascii="Cambria" w:hAnsi="Cambria"/>
          <w:i/>
          <w:color w:val="000000"/>
          <w:szCs w:val="24"/>
        </w:rPr>
        <w:t>iluminat</w:t>
      </w:r>
      <w:r w:rsidRPr="009C157D">
        <w:rPr>
          <w:rFonts w:ascii="Cambria" w:hAnsi="Cambria"/>
          <w:color w:val="000000"/>
          <w:szCs w:val="24"/>
        </w:rPr>
        <w:t xml:space="preserve">. Această variantă va fi utilizată în mod deosebit pentru corpurile de </w:t>
      </w:r>
      <w:r w:rsidRPr="009C157D">
        <w:rPr>
          <w:rFonts w:ascii="Cambria" w:hAnsi="Cambria"/>
          <w:i/>
          <w:color w:val="000000"/>
          <w:szCs w:val="24"/>
        </w:rPr>
        <w:t>iluminat</w:t>
      </w:r>
      <w:r w:rsidRPr="009C157D">
        <w:rPr>
          <w:rFonts w:ascii="Cambria" w:hAnsi="Cambria"/>
          <w:color w:val="000000"/>
          <w:szCs w:val="24"/>
        </w:rPr>
        <w:t xml:space="preserve"> amplasate în puncte izolate.</w:t>
      </w:r>
    </w:p>
    <w:p w14:paraId="63C17308" w14:textId="54C629BB" w:rsidR="001A304D" w:rsidRPr="009C157D" w:rsidRDefault="001A304D" w:rsidP="009C157D">
      <w:pPr>
        <w:spacing w:after="0"/>
        <w:jc w:val="both"/>
        <w:rPr>
          <w:rFonts w:ascii="Cambria" w:hAnsi="Cambria"/>
          <w:szCs w:val="24"/>
        </w:rPr>
      </w:pPr>
      <w:r w:rsidRPr="009C157D">
        <w:rPr>
          <w:rFonts w:ascii="Cambria" w:hAnsi="Cambria"/>
          <w:color w:val="000000"/>
          <w:szCs w:val="24"/>
        </w:rPr>
        <w:t>d) acționare prin comanda dată de sistemul de control și telegestiune (după ce va fi instalat)</w:t>
      </w:r>
      <w:r w:rsidR="00174D54">
        <w:rPr>
          <w:rFonts w:ascii="Cambria" w:hAnsi="Cambria"/>
          <w:color w:val="000000"/>
          <w:szCs w:val="24"/>
        </w:rPr>
        <w:t>.</w:t>
      </w:r>
    </w:p>
    <w:p w14:paraId="511F6DFE" w14:textId="28E36C19"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74D54">
        <w:rPr>
          <w:rFonts w:ascii="Cambria" w:hAnsi="Cambria"/>
          <w:b/>
          <w:color w:val="000000"/>
          <w:szCs w:val="24"/>
        </w:rPr>
        <w:t>38</w:t>
      </w:r>
      <w:r w:rsidRPr="009C157D">
        <w:rPr>
          <w:rFonts w:ascii="Cambria" w:hAnsi="Cambria"/>
          <w:b/>
          <w:color w:val="000000"/>
          <w:szCs w:val="24"/>
        </w:rPr>
        <w:t xml:space="preserve"> </w:t>
      </w:r>
    </w:p>
    <w:p w14:paraId="3DCB81C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(1)Echipamentele şi aparatura folosite pentru realizarea sistemelor de </w:t>
      </w:r>
      <w:r w:rsidRPr="009C157D">
        <w:rPr>
          <w:rFonts w:ascii="Cambria" w:hAnsi="Cambria"/>
          <w:i/>
          <w:color w:val="000000"/>
          <w:szCs w:val="24"/>
        </w:rPr>
        <w:t>iluminat public</w:t>
      </w:r>
      <w:r w:rsidRPr="009C157D">
        <w:rPr>
          <w:rFonts w:ascii="Cambria" w:hAnsi="Cambria"/>
          <w:color w:val="000000"/>
          <w:szCs w:val="24"/>
        </w:rPr>
        <w:t xml:space="preserve"> vor respecta dispoziţiile legale în vigoare privind evaluarea conformităţii produselor şi condiţiile de introducere pe piaţă a acestora, asigurându-se utilizarea raţională a energiei electrice şi economisirea acesteia.</w:t>
      </w:r>
    </w:p>
    <w:p w14:paraId="3D1A759D" w14:textId="39BCA1A9"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(2)Distanţa dintre sursele luminoase va fi stabilită în funcţie de înălţimea de montare a acestora, asigurându-se uniformitatea </w:t>
      </w:r>
      <w:r w:rsidRPr="009C157D">
        <w:rPr>
          <w:rFonts w:ascii="Cambria" w:hAnsi="Cambria"/>
          <w:i/>
          <w:color w:val="000000"/>
          <w:szCs w:val="24"/>
        </w:rPr>
        <w:t>iluminatului</w:t>
      </w:r>
      <w:r w:rsidRPr="009C157D">
        <w:rPr>
          <w:rFonts w:ascii="Cambria" w:hAnsi="Cambria"/>
          <w:color w:val="000000"/>
          <w:szCs w:val="24"/>
        </w:rPr>
        <w:t xml:space="preserve"> în limitele normate.</w:t>
      </w:r>
    </w:p>
    <w:p w14:paraId="24178B93" w14:textId="77777777" w:rsidR="00250C43" w:rsidRDefault="00250C43" w:rsidP="009C157D">
      <w:pPr>
        <w:spacing w:before="80" w:after="0"/>
        <w:jc w:val="both"/>
        <w:rPr>
          <w:rFonts w:ascii="Cambria" w:hAnsi="Cambria"/>
          <w:b/>
          <w:color w:val="000000"/>
          <w:szCs w:val="24"/>
        </w:rPr>
      </w:pPr>
    </w:p>
    <w:p w14:paraId="0C637454" w14:textId="77777777" w:rsidR="00250C43" w:rsidRDefault="00250C43" w:rsidP="009C157D">
      <w:pPr>
        <w:spacing w:before="80" w:after="0"/>
        <w:jc w:val="both"/>
        <w:rPr>
          <w:rFonts w:ascii="Cambria" w:hAnsi="Cambria"/>
          <w:b/>
          <w:color w:val="000000"/>
          <w:szCs w:val="24"/>
        </w:rPr>
      </w:pPr>
    </w:p>
    <w:p w14:paraId="3B1ECF84" w14:textId="36523FB9"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CC55CA">
        <w:rPr>
          <w:rFonts w:ascii="Cambria" w:hAnsi="Cambria"/>
          <w:b/>
          <w:color w:val="000000"/>
          <w:szCs w:val="24"/>
        </w:rPr>
        <w:t>39</w:t>
      </w:r>
      <w:r w:rsidRPr="009C157D">
        <w:rPr>
          <w:rFonts w:ascii="Cambria" w:hAnsi="Cambria"/>
          <w:b/>
          <w:color w:val="000000"/>
          <w:szCs w:val="24"/>
        </w:rPr>
        <w:t xml:space="preserve"> </w:t>
      </w:r>
    </w:p>
    <w:p w14:paraId="6A92EE89" w14:textId="489B24E4" w:rsidR="00983625" w:rsidRPr="009C157D" w:rsidRDefault="00DD6964" w:rsidP="00CC55CA">
      <w:pPr>
        <w:spacing w:after="0"/>
        <w:jc w:val="both"/>
        <w:rPr>
          <w:rFonts w:ascii="Cambria" w:hAnsi="Cambria"/>
          <w:szCs w:val="24"/>
        </w:rPr>
      </w:pPr>
      <w:r w:rsidRPr="009C157D">
        <w:rPr>
          <w:rFonts w:ascii="Cambria" w:hAnsi="Cambria"/>
          <w:color w:val="000000"/>
          <w:szCs w:val="24"/>
        </w:rPr>
        <w:t>(1)Reţelele electrice realizate prin montaj aerian se execută din conducte electrice izolate torsadate.</w:t>
      </w:r>
    </w:p>
    <w:p w14:paraId="21D5E34D" w14:textId="5EEDF601" w:rsidR="00983625" w:rsidRPr="009C157D" w:rsidRDefault="00DD6964" w:rsidP="009C157D">
      <w:pPr>
        <w:spacing w:before="26" w:after="0"/>
        <w:jc w:val="both"/>
        <w:rPr>
          <w:rFonts w:ascii="Cambria" w:hAnsi="Cambria"/>
          <w:szCs w:val="24"/>
        </w:rPr>
      </w:pPr>
      <w:r w:rsidRPr="009C157D">
        <w:rPr>
          <w:rFonts w:ascii="Cambria" w:hAnsi="Cambria"/>
          <w:color w:val="000000"/>
          <w:szCs w:val="24"/>
        </w:rPr>
        <w:t>(</w:t>
      </w:r>
      <w:r w:rsidR="00CC55CA">
        <w:rPr>
          <w:rFonts w:ascii="Cambria" w:hAnsi="Cambria"/>
          <w:color w:val="000000"/>
          <w:szCs w:val="24"/>
        </w:rPr>
        <w:t>2</w:t>
      </w:r>
      <w:r w:rsidRPr="009C157D">
        <w:rPr>
          <w:rFonts w:ascii="Cambria" w:hAnsi="Cambria"/>
          <w:color w:val="000000"/>
          <w:szCs w:val="24"/>
        </w:rPr>
        <w:t>)</w:t>
      </w:r>
      <w:r w:rsidRPr="00990458">
        <w:rPr>
          <w:rFonts w:ascii="Cambria" w:hAnsi="Cambria"/>
          <w:bCs/>
          <w:color w:val="000000"/>
          <w:szCs w:val="24"/>
        </w:rPr>
        <w:t xml:space="preserve">Linia electrică pentru alimentarea corpurilor de </w:t>
      </w:r>
      <w:r w:rsidRPr="00990458">
        <w:rPr>
          <w:rFonts w:ascii="Cambria" w:hAnsi="Cambria"/>
          <w:bCs/>
          <w:i/>
          <w:color w:val="000000"/>
          <w:szCs w:val="24"/>
        </w:rPr>
        <w:t>iluminat</w:t>
      </w:r>
      <w:r w:rsidRPr="00990458">
        <w:rPr>
          <w:rFonts w:ascii="Cambria" w:hAnsi="Cambria"/>
          <w:bCs/>
          <w:color w:val="000000"/>
          <w:szCs w:val="24"/>
        </w:rPr>
        <w:t xml:space="preserve"> se racordează dintr-un tablou de distribuţie, care poate fi:</w:t>
      </w:r>
    </w:p>
    <w:p w14:paraId="257DB92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a)tabloul de distribuţie din postul de transformare medie/joasă tensiune;</w:t>
      </w:r>
    </w:p>
    <w:p w14:paraId="6335894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b)cutia de distribuţie supraterană sau subterană;</w:t>
      </w:r>
    </w:p>
    <w:p w14:paraId="17E1314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c)cutia de trecere de la linia electrică subterană la linia electrică supraterană.</w:t>
      </w:r>
    </w:p>
    <w:p w14:paraId="352C569F" w14:textId="216F54F8" w:rsidR="00983625" w:rsidRPr="009C157D" w:rsidRDefault="00DD6964" w:rsidP="009C157D">
      <w:pPr>
        <w:spacing w:before="26" w:after="0"/>
        <w:jc w:val="both"/>
        <w:rPr>
          <w:rFonts w:ascii="Cambria" w:hAnsi="Cambria"/>
          <w:szCs w:val="24"/>
        </w:rPr>
      </w:pPr>
      <w:r w:rsidRPr="009C157D">
        <w:rPr>
          <w:rFonts w:ascii="Cambria" w:hAnsi="Cambria"/>
          <w:color w:val="000000"/>
          <w:szCs w:val="24"/>
        </w:rPr>
        <w:t>(</w:t>
      </w:r>
      <w:r w:rsidR="00CC55CA">
        <w:rPr>
          <w:rFonts w:ascii="Cambria" w:hAnsi="Cambria"/>
          <w:color w:val="000000"/>
          <w:szCs w:val="24"/>
        </w:rPr>
        <w:t>3</w:t>
      </w:r>
      <w:r w:rsidRPr="009C157D">
        <w:rPr>
          <w:rFonts w:ascii="Cambria" w:hAnsi="Cambria"/>
          <w:color w:val="000000"/>
          <w:szCs w:val="24"/>
        </w:rPr>
        <w:t xml:space="preserve">)Pe căi de circulaţie cu trafic redus şi foarte redus, alimentarea cu energie electrică a sistemului de </w:t>
      </w:r>
      <w:r w:rsidRPr="009C157D">
        <w:rPr>
          <w:rFonts w:ascii="Cambria" w:hAnsi="Cambria"/>
          <w:i/>
          <w:color w:val="000000"/>
          <w:szCs w:val="24"/>
        </w:rPr>
        <w:t>iluminat public</w:t>
      </w:r>
      <w:r w:rsidRPr="009C157D">
        <w:rPr>
          <w:rFonts w:ascii="Cambria" w:hAnsi="Cambria"/>
          <w:color w:val="000000"/>
          <w:szCs w:val="24"/>
        </w:rPr>
        <w:t xml:space="preserve"> se realizează cu reţea electrică monofazată sau trifazată, care poate fi pozată împreună cu reţeaua electrică de alimentare a consumatorilor casnici.</w:t>
      </w:r>
    </w:p>
    <w:p w14:paraId="0103E5D6" w14:textId="02805870" w:rsidR="00983625" w:rsidRPr="009C157D" w:rsidRDefault="00DD6964" w:rsidP="009C157D">
      <w:pPr>
        <w:spacing w:before="26" w:after="0"/>
        <w:jc w:val="both"/>
        <w:rPr>
          <w:rFonts w:ascii="Cambria" w:hAnsi="Cambria"/>
          <w:szCs w:val="24"/>
        </w:rPr>
      </w:pPr>
      <w:r w:rsidRPr="009C157D">
        <w:rPr>
          <w:rFonts w:ascii="Cambria" w:hAnsi="Cambria"/>
          <w:color w:val="000000"/>
          <w:szCs w:val="24"/>
        </w:rPr>
        <w:t>(</w:t>
      </w:r>
      <w:r w:rsidR="00CC55CA">
        <w:rPr>
          <w:rFonts w:ascii="Cambria" w:hAnsi="Cambria"/>
          <w:color w:val="000000"/>
          <w:szCs w:val="24"/>
        </w:rPr>
        <w:t>4</w:t>
      </w:r>
      <w:r w:rsidRPr="009C157D">
        <w:rPr>
          <w:rFonts w:ascii="Cambria" w:hAnsi="Cambria"/>
          <w:color w:val="000000"/>
          <w:szCs w:val="24"/>
        </w:rPr>
        <w:t xml:space="preserve">)Pe căi de circulaţie cu trafic intens sau mediu, alimentarea cu energie electrică a sistemului de </w:t>
      </w:r>
      <w:r w:rsidRPr="009C157D">
        <w:rPr>
          <w:rFonts w:ascii="Cambria" w:hAnsi="Cambria"/>
          <w:i/>
          <w:color w:val="000000"/>
          <w:szCs w:val="24"/>
        </w:rPr>
        <w:t>iluminat public</w:t>
      </w:r>
      <w:r w:rsidRPr="009C157D">
        <w:rPr>
          <w:rFonts w:ascii="Cambria" w:hAnsi="Cambria"/>
          <w:color w:val="000000"/>
          <w:szCs w:val="24"/>
        </w:rPr>
        <w:t xml:space="preserve"> se realizează cu reţea electrică trifazată, asigurându-se posibilitatea reducerii parţiale a </w:t>
      </w:r>
      <w:r w:rsidRPr="009C157D">
        <w:rPr>
          <w:rFonts w:ascii="Cambria" w:hAnsi="Cambria"/>
          <w:i/>
          <w:color w:val="000000"/>
          <w:szCs w:val="24"/>
        </w:rPr>
        <w:t>iluminatului public</w:t>
      </w:r>
      <w:r w:rsidRPr="009C157D">
        <w:rPr>
          <w:rFonts w:ascii="Cambria" w:hAnsi="Cambria"/>
          <w:color w:val="000000"/>
          <w:szCs w:val="24"/>
        </w:rPr>
        <w:t>, menţinându-se uniformitatea luminanţei sau iluminării.</w:t>
      </w:r>
    </w:p>
    <w:p w14:paraId="0D94EE94" w14:textId="32EE97F4" w:rsidR="00983625" w:rsidRPr="009C157D" w:rsidRDefault="00DD6964" w:rsidP="009C157D">
      <w:pPr>
        <w:spacing w:before="26" w:after="0"/>
        <w:jc w:val="both"/>
        <w:rPr>
          <w:rFonts w:ascii="Cambria" w:hAnsi="Cambria"/>
          <w:szCs w:val="24"/>
        </w:rPr>
      </w:pPr>
      <w:r w:rsidRPr="009C157D">
        <w:rPr>
          <w:rFonts w:ascii="Cambria" w:hAnsi="Cambria"/>
          <w:color w:val="000000"/>
          <w:szCs w:val="24"/>
        </w:rPr>
        <w:t>(</w:t>
      </w:r>
      <w:r w:rsidR="00CC55CA">
        <w:rPr>
          <w:rFonts w:ascii="Cambria" w:hAnsi="Cambria"/>
          <w:color w:val="000000"/>
          <w:szCs w:val="24"/>
        </w:rPr>
        <w:t>5</w:t>
      </w:r>
      <w:r w:rsidRPr="009C157D">
        <w:rPr>
          <w:rFonts w:ascii="Cambria" w:hAnsi="Cambria"/>
          <w:color w:val="000000"/>
          <w:szCs w:val="24"/>
        </w:rPr>
        <w:t>)Pe aleile dintre blocurile cvartalelor de locuinţe se pot monta stâlpi de înălţime mică între 3 şi 6 m.</w:t>
      </w:r>
    </w:p>
    <w:p w14:paraId="554B117F" w14:textId="7B28EA5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C55CA">
        <w:rPr>
          <w:rFonts w:ascii="Cambria" w:hAnsi="Cambria"/>
          <w:b/>
          <w:color w:val="000000"/>
          <w:szCs w:val="24"/>
        </w:rPr>
        <w:t>40</w:t>
      </w:r>
      <w:r w:rsidRPr="009C157D">
        <w:rPr>
          <w:rFonts w:ascii="Cambria" w:hAnsi="Cambria"/>
          <w:b/>
          <w:color w:val="000000"/>
          <w:szCs w:val="24"/>
        </w:rPr>
        <w:t xml:space="preserve"> </w:t>
      </w:r>
    </w:p>
    <w:p w14:paraId="3BEB1229" w14:textId="02503CD5"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w:t>
      </w:r>
      <w:r w:rsidR="002B120A" w:rsidRPr="009C157D">
        <w:rPr>
          <w:rFonts w:ascii="Cambria" w:hAnsi="Cambria"/>
          <w:color w:val="000000"/>
          <w:szCs w:val="24"/>
        </w:rPr>
        <w:t>municipiul Târgu Secuiesc, sistemul de iluminat public având</w:t>
      </w:r>
      <w:r w:rsidRPr="009C157D">
        <w:rPr>
          <w:rFonts w:ascii="Cambria" w:hAnsi="Cambria"/>
          <w:color w:val="000000"/>
          <w:szCs w:val="24"/>
        </w:rPr>
        <w:t xml:space="preserve"> mai multe puncte de alimentare a reţelei sistemului de </w:t>
      </w:r>
      <w:r w:rsidRPr="009C157D">
        <w:rPr>
          <w:rFonts w:ascii="Cambria" w:hAnsi="Cambria"/>
          <w:i/>
          <w:color w:val="000000"/>
          <w:szCs w:val="24"/>
        </w:rPr>
        <w:t>iluminat public</w:t>
      </w:r>
      <w:r w:rsidRPr="009C157D">
        <w:rPr>
          <w:rFonts w:ascii="Cambria" w:hAnsi="Cambria"/>
          <w:color w:val="000000"/>
          <w:szCs w:val="24"/>
        </w:rPr>
        <w:t>, operatorul va realiza</w:t>
      </w:r>
      <w:r w:rsidR="00783326">
        <w:rPr>
          <w:rFonts w:ascii="Cambria" w:hAnsi="Cambria"/>
          <w:color w:val="000000"/>
          <w:szCs w:val="24"/>
        </w:rPr>
        <w:t>, după caz</w:t>
      </w:r>
      <w:r w:rsidRPr="009C157D">
        <w:rPr>
          <w:rFonts w:ascii="Cambria" w:hAnsi="Cambria"/>
          <w:color w:val="000000"/>
          <w:szCs w:val="24"/>
        </w:rPr>
        <w:t xml:space="preserve"> scheme prin care să se realizeze comanda sistemului de </w:t>
      </w:r>
      <w:r w:rsidRPr="009C157D">
        <w:rPr>
          <w:rFonts w:ascii="Cambria" w:hAnsi="Cambria"/>
          <w:i/>
          <w:color w:val="000000"/>
          <w:szCs w:val="24"/>
        </w:rPr>
        <w:t>iluminat</w:t>
      </w:r>
      <w:r w:rsidRPr="009C157D">
        <w:rPr>
          <w:rFonts w:ascii="Cambria" w:hAnsi="Cambria"/>
          <w:color w:val="000000"/>
          <w:szCs w:val="24"/>
        </w:rPr>
        <w:t xml:space="preserve"> dintr-un singur loc, secvenţial, urmărindu-se obţinerea unui grad ridicat de fiabilitate a sistemului.</w:t>
      </w:r>
    </w:p>
    <w:p w14:paraId="442488F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(2)Operatorul împreună cu furnizorul de energie electrică vor stabili numărul maxim de conectoare în cascadă pentru a menţine un grad ridicat de fiabilitate a sistemului.</w:t>
      </w:r>
    </w:p>
    <w:p w14:paraId="48A70595" w14:textId="07EA6E7F"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(3)În </w:t>
      </w:r>
      <w:r w:rsidR="001D1347" w:rsidRPr="009C157D">
        <w:rPr>
          <w:rFonts w:ascii="Cambria" w:hAnsi="Cambria"/>
          <w:color w:val="000000"/>
          <w:szCs w:val="24"/>
        </w:rPr>
        <w:t>municipiul Târgu Secuiesc</w:t>
      </w:r>
      <w:r w:rsidRPr="009C157D">
        <w:rPr>
          <w:rFonts w:ascii="Cambria" w:hAnsi="Cambria"/>
          <w:color w:val="000000"/>
          <w:szCs w:val="24"/>
        </w:rPr>
        <w:t xml:space="preserve"> operatorul va realiza sistemul centralizat de comandă al cascadelor.</w:t>
      </w:r>
    </w:p>
    <w:p w14:paraId="4A8DF228" w14:textId="3183968D" w:rsidR="00983625" w:rsidRPr="009C157D" w:rsidRDefault="00DD6964" w:rsidP="009C157D">
      <w:pPr>
        <w:spacing w:before="26" w:after="0"/>
        <w:jc w:val="both"/>
        <w:rPr>
          <w:rFonts w:ascii="Cambria" w:hAnsi="Cambria"/>
          <w:color w:val="000000"/>
          <w:szCs w:val="24"/>
        </w:rPr>
      </w:pPr>
      <w:r w:rsidRPr="009C157D">
        <w:rPr>
          <w:rFonts w:ascii="Cambria" w:hAnsi="Cambria"/>
          <w:color w:val="000000"/>
          <w:szCs w:val="24"/>
        </w:rPr>
        <w:t>(4)Legătura dintre punctele centrale de comandă şi punctele de execuţie - cascadele trebuie să aibă rol atât de comandă, cât şi de semnalizare a existenţei tensiunii la sfârşitul tuturor cascadelor.</w:t>
      </w:r>
    </w:p>
    <w:p w14:paraId="428FB7E1" w14:textId="70115A3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710046">
        <w:rPr>
          <w:rFonts w:ascii="Cambria" w:hAnsi="Cambria"/>
          <w:b/>
          <w:color w:val="000000"/>
          <w:szCs w:val="24"/>
        </w:rPr>
        <w:t>41</w:t>
      </w:r>
      <w:r w:rsidRPr="009C157D">
        <w:rPr>
          <w:rFonts w:ascii="Cambria" w:hAnsi="Cambria"/>
          <w:b/>
          <w:color w:val="000000"/>
          <w:szCs w:val="24"/>
        </w:rPr>
        <w:t xml:space="preserve"> </w:t>
      </w:r>
    </w:p>
    <w:p w14:paraId="1E8E1A4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sistemele de </w:t>
      </w:r>
      <w:r w:rsidRPr="009C157D">
        <w:rPr>
          <w:rFonts w:ascii="Cambria" w:hAnsi="Cambria"/>
          <w:i/>
          <w:color w:val="000000"/>
          <w:szCs w:val="24"/>
        </w:rPr>
        <w:t>iluminat public</w:t>
      </w:r>
      <w:r w:rsidRPr="009C157D">
        <w:rPr>
          <w:rFonts w:ascii="Cambria" w:hAnsi="Cambria"/>
          <w:color w:val="000000"/>
          <w:szCs w:val="24"/>
        </w:rPr>
        <w:t>, protecţia contra electrocutărilor se va realiza prin legarea la nulul de protecţie, conform standardelor în vigoare.</w:t>
      </w:r>
    </w:p>
    <w:p w14:paraId="4C9363C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(2)Conductorul de nul al reţelei de alimentare a sistemului de </w:t>
      </w:r>
      <w:r w:rsidRPr="009C157D">
        <w:rPr>
          <w:rFonts w:ascii="Cambria" w:hAnsi="Cambria"/>
          <w:i/>
          <w:color w:val="000000"/>
          <w:szCs w:val="24"/>
        </w:rPr>
        <w:t>iluminat public</w:t>
      </w:r>
      <w:r w:rsidRPr="009C157D">
        <w:rPr>
          <w:rFonts w:ascii="Cambria" w:hAnsi="Cambria"/>
          <w:color w:val="000000"/>
          <w:szCs w:val="24"/>
        </w:rPr>
        <w:t xml:space="preserve"> se va lega în mod obligatoriu la pământ.</w:t>
      </w:r>
    </w:p>
    <w:p w14:paraId="4D676311"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(3)Instalaţia de legare la pământ care deserveşte reţeaua de legare la nul va fi dimensionată astfel ca valoarea rezistenţei de dispersie faţă de pământ, măsurată în orice punct al reţelei de nul, să fie de maximum 4 Q.</w:t>
      </w:r>
    </w:p>
    <w:p w14:paraId="12506F9A"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(4)Carcasele metalice ale corpurilor de </w:t>
      </w:r>
      <w:r w:rsidRPr="009C157D">
        <w:rPr>
          <w:rFonts w:ascii="Cambria" w:hAnsi="Cambria"/>
          <w:i/>
          <w:color w:val="000000"/>
          <w:szCs w:val="24"/>
        </w:rPr>
        <w:t>iluminat</w:t>
      </w:r>
      <w:r w:rsidRPr="009C157D">
        <w:rPr>
          <w:rFonts w:ascii="Cambria" w:hAnsi="Cambria"/>
          <w:color w:val="000000"/>
          <w:szCs w:val="24"/>
        </w:rPr>
        <w:t xml:space="preserve"> vor fi legate la instalaţia de protecţie prin legare la nul.</w:t>
      </w:r>
    </w:p>
    <w:p w14:paraId="32D6140E"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lastRenderedPageBreak/>
        <w:t>(5)</w:t>
      </w:r>
      <w:r w:rsidRPr="00990458">
        <w:rPr>
          <w:rFonts w:ascii="Cambria" w:hAnsi="Cambria"/>
          <w:bCs/>
          <w:color w:val="000000"/>
          <w:szCs w:val="24"/>
        </w:rPr>
        <w:t xml:space="preserve">Legarea la nul a corpurilor de </w:t>
      </w:r>
      <w:r w:rsidRPr="00990458">
        <w:rPr>
          <w:rFonts w:ascii="Cambria" w:hAnsi="Cambria"/>
          <w:bCs/>
          <w:i/>
          <w:color w:val="000000"/>
          <w:szCs w:val="24"/>
        </w:rPr>
        <w:t>iluminat</w:t>
      </w:r>
      <w:r w:rsidRPr="00990458">
        <w:rPr>
          <w:rFonts w:ascii="Cambria" w:hAnsi="Cambria"/>
          <w:bCs/>
          <w:color w:val="000000"/>
          <w:szCs w:val="24"/>
        </w:rPr>
        <w:t xml:space="preserve"> se va realiza aplicându-se una dintre următoarele variante:</w:t>
      </w:r>
    </w:p>
    <w:p w14:paraId="59CC1DE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a)direct, printr-un conductor electric de nul de protecţie, special destinat acestui scop, şi care va însoţi conductele electrice de alimentare;</w:t>
      </w:r>
    </w:p>
    <w:p w14:paraId="06A3DEF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b)conectarea la instalaţia de legare la pământ la care este legat nulul reţelei.</w:t>
      </w:r>
    </w:p>
    <w:p w14:paraId="57AD7E79"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(6)Ramificaţiile de la reţeaua de alimentare cu energie electrică la corpul de </w:t>
      </w:r>
      <w:r w:rsidRPr="009C157D">
        <w:rPr>
          <w:rFonts w:ascii="Cambria" w:hAnsi="Cambria"/>
          <w:i/>
          <w:color w:val="000000"/>
          <w:szCs w:val="24"/>
        </w:rPr>
        <w:t>iluminat</w:t>
      </w:r>
      <w:r w:rsidRPr="009C157D">
        <w:rPr>
          <w:rFonts w:ascii="Cambria" w:hAnsi="Cambria"/>
          <w:color w:val="000000"/>
          <w:szCs w:val="24"/>
        </w:rPr>
        <w:t xml:space="preserve"> se vor realiza din conductoare corespunzătoare ca tip de material şi ca secţiune urmărindu-se realizarea unui raport optim între costurile de investiţii şi cele de exploatare.</w:t>
      </w:r>
    </w:p>
    <w:p w14:paraId="35D9D282" w14:textId="202506C6"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A27E93">
        <w:rPr>
          <w:rFonts w:ascii="Cambria" w:hAnsi="Cambria"/>
          <w:b/>
          <w:color w:val="000000"/>
          <w:szCs w:val="24"/>
        </w:rPr>
        <w:t>42</w:t>
      </w:r>
      <w:r w:rsidRPr="009C157D">
        <w:rPr>
          <w:rFonts w:ascii="Cambria" w:hAnsi="Cambria"/>
          <w:b/>
          <w:color w:val="000000"/>
          <w:szCs w:val="24"/>
        </w:rPr>
        <w:t xml:space="preserve"> </w:t>
      </w:r>
    </w:p>
    <w:p w14:paraId="006D83F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(1)Modalitatea de fixare a corpurilor de </w:t>
      </w:r>
      <w:r w:rsidRPr="009C157D">
        <w:rPr>
          <w:rFonts w:ascii="Cambria" w:hAnsi="Cambria"/>
          <w:i/>
          <w:color w:val="000000"/>
          <w:szCs w:val="24"/>
        </w:rPr>
        <w:t>iluminat</w:t>
      </w:r>
      <w:r w:rsidRPr="009C157D">
        <w:rPr>
          <w:rFonts w:ascii="Cambria" w:hAnsi="Cambria"/>
          <w:color w:val="000000"/>
          <w:szCs w:val="24"/>
        </w:rPr>
        <w:t xml:space="preserve"> pe stâlpi va fi aleasă în funcţie de tipul corpului de </w:t>
      </w:r>
      <w:r w:rsidRPr="009C157D">
        <w:rPr>
          <w:rFonts w:ascii="Cambria" w:hAnsi="Cambria"/>
          <w:i/>
          <w:color w:val="000000"/>
          <w:szCs w:val="24"/>
        </w:rPr>
        <w:t>iluminat</w:t>
      </w:r>
      <w:r w:rsidRPr="009C157D">
        <w:rPr>
          <w:rFonts w:ascii="Cambria" w:hAnsi="Cambria"/>
          <w:color w:val="000000"/>
          <w:szCs w:val="24"/>
        </w:rPr>
        <w:t>, de importanţa căii de circulaţie pe care se montează, de tipul stâlpului şi de cerinţele de ordin funcţional şi estetic impuse.</w:t>
      </w:r>
    </w:p>
    <w:p w14:paraId="046B8FAB"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(2)Corpurile de </w:t>
      </w:r>
      <w:r w:rsidRPr="009C157D">
        <w:rPr>
          <w:rFonts w:ascii="Cambria" w:hAnsi="Cambria"/>
          <w:i/>
          <w:color w:val="000000"/>
          <w:szCs w:val="24"/>
        </w:rPr>
        <w:t>iluminat</w:t>
      </w:r>
      <w:r w:rsidRPr="009C157D">
        <w:rPr>
          <w:rFonts w:ascii="Cambria" w:hAnsi="Cambria"/>
          <w:color w:val="000000"/>
          <w:szCs w:val="24"/>
        </w:rPr>
        <w:t xml:space="preserve"> montate în locuri unde este permis accesul tuturor persoanelor trebuie să prezinte un grad de protecţie de minimum IK 08.</w:t>
      </w:r>
    </w:p>
    <w:p w14:paraId="39B04107" w14:textId="60A99C8C" w:rsidR="00983625" w:rsidRDefault="00DD6964" w:rsidP="009C157D">
      <w:pPr>
        <w:spacing w:before="26" w:after="0"/>
        <w:jc w:val="both"/>
        <w:rPr>
          <w:rFonts w:ascii="Cambria" w:hAnsi="Cambria"/>
          <w:szCs w:val="24"/>
        </w:rPr>
      </w:pPr>
      <w:r w:rsidRPr="009C157D">
        <w:rPr>
          <w:rFonts w:ascii="Cambria" w:hAnsi="Cambria"/>
          <w:color w:val="000000"/>
          <w:szCs w:val="24"/>
        </w:rPr>
        <w:t>(</w:t>
      </w:r>
      <w:r w:rsidR="003E3FB9">
        <w:rPr>
          <w:rFonts w:ascii="Cambria" w:hAnsi="Cambria"/>
          <w:color w:val="000000"/>
          <w:szCs w:val="24"/>
        </w:rPr>
        <w:t>3</w:t>
      </w:r>
      <w:r w:rsidRPr="009C157D">
        <w:rPr>
          <w:rFonts w:ascii="Cambria" w:hAnsi="Cambria"/>
          <w:color w:val="000000"/>
          <w:szCs w:val="24"/>
        </w:rPr>
        <w:t xml:space="preserve">)Realizarea unei uniformităţi satisfăcătoare a repartiţiei luminanţei sau iluminării, după caz, pe suprafaţa căilor de circulaţie se va asigura prin alegerea corectă a înălţimii de montare, în funcţie de varianta de amplasare a corpurilor de </w:t>
      </w:r>
      <w:r w:rsidRPr="009C157D">
        <w:rPr>
          <w:rFonts w:ascii="Cambria" w:hAnsi="Cambria"/>
          <w:i/>
          <w:color w:val="000000"/>
          <w:szCs w:val="24"/>
        </w:rPr>
        <w:t>iluminat</w:t>
      </w:r>
      <w:r w:rsidRPr="009C157D">
        <w:rPr>
          <w:rFonts w:ascii="Cambria" w:hAnsi="Cambria"/>
          <w:color w:val="000000"/>
          <w:szCs w:val="24"/>
        </w:rPr>
        <w:t xml:space="preserve">, având ca referinţă standardul SR </w:t>
      </w:r>
      <w:r w:rsidRPr="00990458">
        <w:rPr>
          <w:rFonts w:ascii="Cambria" w:hAnsi="Cambria"/>
          <w:szCs w:val="24"/>
        </w:rPr>
        <w:t>13433:1999.</w:t>
      </w:r>
    </w:p>
    <w:p w14:paraId="63864BC9" w14:textId="6D91FE6E" w:rsidR="00990458" w:rsidRDefault="00990458" w:rsidP="009C157D">
      <w:pPr>
        <w:spacing w:before="26" w:after="0"/>
        <w:jc w:val="both"/>
        <w:rPr>
          <w:rFonts w:ascii="Cambria" w:hAnsi="Cambria"/>
          <w:szCs w:val="24"/>
        </w:rPr>
      </w:pPr>
    </w:p>
    <w:p w14:paraId="39BB8525" w14:textId="32164C8A" w:rsidR="00983625" w:rsidRDefault="00DD6964" w:rsidP="00990458">
      <w:pPr>
        <w:spacing w:before="80" w:after="0"/>
        <w:jc w:val="center"/>
        <w:rPr>
          <w:rFonts w:ascii="Cambria" w:hAnsi="Cambria"/>
          <w:b/>
          <w:color w:val="000000"/>
          <w:szCs w:val="24"/>
        </w:rPr>
      </w:pPr>
      <w:r w:rsidRPr="009C157D">
        <w:rPr>
          <w:rFonts w:ascii="Cambria" w:hAnsi="Cambria"/>
          <w:b/>
          <w:color w:val="000000"/>
          <w:szCs w:val="24"/>
        </w:rPr>
        <w:t>SECŢIUNEA 7:Asigurarea parametrilor luminotehnici cantitativi şi calitativi</w:t>
      </w:r>
    </w:p>
    <w:p w14:paraId="1C8320E7" w14:textId="77777777" w:rsidR="00990458" w:rsidRPr="009C157D" w:rsidRDefault="00990458" w:rsidP="009C157D">
      <w:pPr>
        <w:spacing w:before="80" w:after="0"/>
        <w:jc w:val="both"/>
        <w:rPr>
          <w:rFonts w:ascii="Cambria" w:hAnsi="Cambria"/>
          <w:szCs w:val="24"/>
        </w:rPr>
      </w:pPr>
    </w:p>
    <w:p w14:paraId="69EFA545" w14:textId="55C4EB8B"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5F011D">
        <w:rPr>
          <w:rFonts w:ascii="Cambria" w:hAnsi="Cambria"/>
          <w:b/>
          <w:color w:val="000000"/>
          <w:szCs w:val="24"/>
        </w:rPr>
        <w:t>43</w:t>
      </w:r>
      <w:r w:rsidRPr="009C157D">
        <w:rPr>
          <w:rFonts w:ascii="Cambria" w:hAnsi="Cambria"/>
          <w:b/>
          <w:color w:val="000000"/>
          <w:szCs w:val="24"/>
        </w:rPr>
        <w:t xml:space="preserve"> </w:t>
      </w:r>
    </w:p>
    <w:p w14:paraId="29A43730" w14:textId="61368DE1"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vederea realizării unui serviciu de calitate şi asigurarea condiţiilor impuse de necesitatea realizării unui </w:t>
      </w:r>
      <w:r w:rsidRPr="009C157D">
        <w:rPr>
          <w:rFonts w:ascii="Cambria" w:hAnsi="Cambria"/>
          <w:i/>
          <w:color w:val="000000"/>
          <w:szCs w:val="24"/>
        </w:rPr>
        <w:t>iluminat</w:t>
      </w:r>
      <w:r w:rsidRPr="009C157D">
        <w:rPr>
          <w:rFonts w:ascii="Cambria" w:hAnsi="Cambria"/>
          <w:color w:val="000000"/>
          <w:szCs w:val="24"/>
        </w:rPr>
        <w:t xml:space="preserve"> corespunzător, 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A93F79" w:rsidRPr="009C157D">
        <w:rPr>
          <w:rFonts w:ascii="Cambria" w:hAnsi="Cambria"/>
          <w:color w:val="000000"/>
          <w:szCs w:val="24"/>
        </w:rPr>
        <w:t xml:space="preserve">ale municipiului Târgu Secuiesc </w:t>
      </w:r>
      <w:r w:rsidRPr="009C157D">
        <w:rPr>
          <w:rFonts w:ascii="Cambria" w:hAnsi="Cambria"/>
          <w:color w:val="000000"/>
          <w:szCs w:val="24"/>
        </w:rPr>
        <w:t>trebuie să aibă măsuraţi parametrii luminotehnici ai căilor de circulaţie din localitate.</w:t>
      </w:r>
    </w:p>
    <w:p w14:paraId="1BE5EE3A" w14:textId="293BD2C8"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A93F79" w:rsidRPr="009C157D">
        <w:rPr>
          <w:rFonts w:ascii="Cambria" w:hAnsi="Cambria"/>
          <w:color w:val="000000"/>
          <w:szCs w:val="24"/>
        </w:rPr>
        <w:t xml:space="preserve">ale municipiului Târgu Secuiesc </w:t>
      </w:r>
      <w:r w:rsidRPr="009C157D">
        <w:rPr>
          <w:rFonts w:ascii="Cambria" w:hAnsi="Cambria"/>
          <w:color w:val="000000"/>
          <w:szCs w:val="24"/>
        </w:rPr>
        <w:t xml:space="preserve">sunt direct răspunzătoare de realizarea parametrilor luminotehnici stabiliţi prin prezentul </w:t>
      </w:r>
      <w:r w:rsidRPr="009C157D">
        <w:rPr>
          <w:rFonts w:ascii="Cambria" w:hAnsi="Cambria"/>
          <w:i/>
          <w:color w:val="000000"/>
          <w:szCs w:val="24"/>
        </w:rPr>
        <w:t>regulament</w:t>
      </w:r>
      <w:r w:rsidRPr="009C157D">
        <w:rPr>
          <w:rFonts w:ascii="Cambria" w:hAnsi="Cambria"/>
          <w:color w:val="000000"/>
          <w:szCs w:val="24"/>
        </w:rPr>
        <w:t xml:space="preserve">, având ca referinţă şi standardul SR </w:t>
      </w:r>
      <w:r w:rsidRPr="009C157D">
        <w:rPr>
          <w:rFonts w:ascii="Cambria" w:hAnsi="Cambria"/>
          <w:szCs w:val="24"/>
        </w:rPr>
        <w:t>13433:1999.</w:t>
      </w:r>
    </w:p>
    <w:p w14:paraId="5EF0ECFA" w14:textId="6A9BB5D2" w:rsidR="00983625" w:rsidRPr="009C157D" w:rsidRDefault="00DD6964" w:rsidP="009C157D">
      <w:pPr>
        <w:spacing w:before="80" w:after="0"/>
        <w:jc w:val="both"/>
        <w:rPr>
          <w:rFonts w:ascii="Cambria" w:hAnsi="Cambria"/>
          <w:szCs w:val="24"/>
        </w:rPr>
      </w:pPr>
      <w:r w:rsidRPr="009C157D">
        <w:rPr>
          <w:rFonts w:ascii="Cambria" w:hAnsi="Cambria"/>
          <w:b/>
          <w:szCs w:val="24"/>
        </w:rPr>
        <w:t xml:space="preserve">Art. </w:t>
      </w:r>
      <w:r w:rsidR="00EB4AC1">
        <w:rPr>
          <w:rFonts w:ascii="Cambria" w:hAnsi="Cambria"/>
          <w:b/>
          <w:szCs w:val="24"/>
        </w:rPr>
        <w:t>44</w:t>
      </w:r>
      <w:r w:rsidRPr="009C157D">
        <w:rPr>
          <w:rFonts w:ascii="Cambria" w:hAnsi="Cambria"/>
          <w:b/>
          <w:szCs w:val="24"/>
        </w:rPr>
        <w:t xml:space="preserve"> </w:t>
      </w:r>
    </w:p>
    <w:p w14:paraId="5BC01EB7" w14:textId="77777777" w:rsidR="00983625" w:rsidRPr="009C157D" w:rsidRDefault="00DD6964" w:rsidP="009C157D">
      <w:pPr>
        <w:spacing w:after="0"/>
        <w:jc w:val="both"/>
        <w:rPr>
          <w:rFonts w:ascii="Cambria" w:hAnsi="Cambria"/>
          <w:szCs w:val="24"/>
        </w:rPr>
      </w:pPr>
      <w:r w:rsidRPr="009C157D">
        <w:rPr>
          <w:rFonts w:ascii="Cambria" w:hAnsi="Cambria"/>
          <w:szCs w:val="24"/>
        </w:rPr>
        <w:t xml:space="preserve">(1)Instalaţiile de </w:t>
      </w:r>
      <w:r w:rsidRPr="009C157D">
        <w:rPr>
          <w:rFonts w:ascii="Cambria" w:hAnsi="Cambria"/>
          <w:i/>
          <w:szCs w:val="24"/>
        </w:rPr>
        <w:t>iluminat public</w:t>
      </w:r>
      <w:r w:rsidRPr="009C157D">
        <w:rPr>
          <w:rFonts w:ascii="Cambria" w:hAnsi="Cambria"/>
          <w:szCs w:val="24"/>
        </w:rPr>
        <w:t xml:space="preserve"> trebuie să asigure caracteristicile luminotehnice normate necesare siguranţei circulaţiei pe căile de circulaţie, în funcţie de intensitatea traficului şi de reflectanta suprafeţei căii de circulaţie şi a zonei adiacente.</w:t>
      </w:r>
    </w:p>
    <w:p w14:paraId="746741E5" w14:textId="77777777" w:rsidR="00983625" w:rsidRPr="009C157D" w:rsidRDefault="00DD6964" w:rsidP="009C157D">
      <w:pPr>
        <w:spacing w:before="26" w:after="0"/>
        <w:jc w:val="both"/>
        <w:rPr>
          <w:rFonts w:ascii="Cambria" w:hAnsi="Cambria"/>
          <w:szCs w:val="24"/>
        </w:rPr>
      </w:pPr>
      <w:r w:rsidRPr="009C157D">
        <w:rPr>
          <w:rFonts w:ascii="Cambria" w:hAnsi="Cambria"/>
          <w:szCs w:val="24"/>
        </w:rPr>
        <w:t xml:space="preserve">(2)Toate instalaţiile de </w:t>
      </w:r>
      <w:r w:rsidRPr="009C157D">
        <w:rPr>
          <w:rFonts w:ascii="Cambria" w:hAnsi="Cambria"/>
          <w:i/>
          <w:szCs w:val="24"/>
        </w:rPr>
        <w:t>iluminat</w:t>
      </w:r>
      <w:r w:rsidRPr="009C157D">
        <w:rPr>
          <w:rFonts w:ascii="Cambria" w:hAnsi="Cambria"/>
          <w:szCs w:val="24"/>
        </w:rPr>
        <w:t xml:space="preserve"> destinate circulaţiei auto vor fi dimensionate conform legislaţiei internaţionale şi naţionale, în funcţie de nivelul de luminanţă, cu excepţia intersecţiilor mari şi a sensurilor giratorii, care se vor dimensiona în funcţie de </w:t>
      </w:r>
      <w:r w:rsidRPr="009C157D">
        <w:rPr>
          <w:rFonts w:ascii="Cambria" w:hAnsi="Cambria"/>
          <w:i/>
          <w:szCs w:val="24"/>
        </w:rPr>
        <w:t>iluminare</w:t>
      </w:r>
      <w:r w:rsidRPr="009C157D">
        <w:rPr>
          <w:rFonts w:ascii="Cambria" w:hAnsi="Cambria"/>
          <w:szCs w:val="24"/>
        </w:rPr>
        <w:t>.</w:t>
      </w:r>
    </w:p>
    <w:p w14:paraId="20F403EB" w14:textId="43A5A532" w:rsidR="00983625" w:rsidRPr="009C157D" w:rsidRDefault="00DD6964" w:rsidP="009C157D">
      <w:pPr>
        <w:spacing w:before="26" w:after="0"/>
        <w:jc w:val="both"/>
        <w:rPr>
          <w:rFonts w:ascii="Cambria" w:hAnsi="Cambria"/>
          <w:szCs w:val="24"/>
        </w:rPr>
      </w:pPr>
      <w:r w:rsidRPr="009C157D">
        <w:rPr>
          <w:rFonts w:ascii="Cambria" w:hAnsi="Cambria"/>
          <w:szCs w:val="24"/>
        </w:rPr>
        <w:t>(</w:t>
      </w:r>
      <w:r w:rsidR="006E1A5C">
        <w:rPr>
          <w:rFonts w:ascii="Cambria" w:hAnsi="Cambria"/>
          <w:szCs w:val="24"/>
        </w:rPr>
        <w:t>3</w:t>
      </w:r>
      <w:r w:rsidRPr="009C157D">
        <w:rPr>
          <w:rFonts w:ascii="Cambria" w:hAnsi="Cambria"/>
          <w:szCs w:val="24"/>
        </w:rPr>
        <w:t xml:space="preserve">)Menţinerea în timp a nivelului de </w:t>
      </w:r>
      <w:r w:rsidRPr="009C157D">
        <w:rPr>
          <w:rFonts w:ascii="Cambria" w:hAnsi="Cambria"/>
          <w:i/>
          <w:szCs w:val="24"/>
        </w:rPr>
        <w:t>iluminare</w:t>
      </w:r>
      <w:r w:rsidRPr="009C157D">
        <w:rPr>
          <w:rFonts w:ascii="Cambria" w:hAnsi="Cambria"/>
          <w:szCs w:val="24"/>
        </w:rPr>
        <w:t xml:space="preserve"> sau luminanţă, după caz, realizat de sistemul de </w:t>
      </w:r>
      <w:r w:rsidRPr="009C157D">
        <w:rPr>
          <w:rFonts w:ascii="Cambria" w:hAnsi="Cambria"/>
          <w:i/>
          <w:szCs w:val="24"/>
        </w:rPr>
        <w:t>iluminat public</w:t>
      </w:r>
      <w:r w:rsidRPr="009C157D">
        <w:rPr>
          <w:rFonts w:ascii="Cambria" w:hAnsi="Cambria"/>
          <w:szCs w:val="24"/>
        </w:rPr>
        <w:t xml:space="preserve"> se asigură prin programul de întreţinere, realizându-se înlocuirea lămpilor uzate</w:t>
      </w:r>
      <w:r w:rsidR="006E1A5C">
        <w:rPr>
          <w:rFonts w:ascii="Cambria" w:hAnsi="Cambria"/>
          <w:szCs w:val="24"/>
        </w:rPr>
        <w:t>.</w:t>
      </w:r>
    </w:p>
    <w:p w14:paraId="4C472357" w14:textId="68ECBA15" w:rsidR="00983625" w:rsidRPr="009C157D" w:rsidRDefault="00DD6964" w:rsidP="009C157D">
      <w:pPr>
        <w:spacing w:before="26" w:after="0"/>
        <w:jc w:val="both"/>
        <w:rPr>
          <w:rFonts w:ascii="Cambria" w:hAnsi="Cambria"/>
          <w:szCs w:val="24"/>
        </w:rPr>
      </w:pPr>
      <w:r w:rsidRPr="009C157D">
        <w:rPr>
          <w:rFonts w:ascii="Cambria" w:hAnsi="Cambria"/>
          <w:szCs w:val="24"/>
        </w:rPr>
        <w:t>(</w:t>
      </w:r>
      <w:r w:rsidR="006756A4">
        <w:rPr>
          <w:rFonts w:ascii="Cambria" w:hAnsi="Cambria"/>
          <w:szCs w:val="24"/>
        </w:rPr>
        <w:t>4</w:t>
      </w:r>
      <w:r w:rsidRPr="009C157D">
        <w:rPr>
          <w:rFonts w:ascii="Cambria" w:hAnsi="Cambria"/>
          <w:szCs w:val="24"/>
        </w:rPr>
        <w:t>)</w:t>
      </w:r>
      <w:r w:rsidRPr="009F5A86">
        <w:rPr>
          <w:rFonts w:ascii="Cambria" w:hAnsi="Cambria"/>
          <w:bCs/>
          <w:szCs w:val="24"/>
        </w:rPr>
        <w:t>Parametrii cantitativi sunt:</w:t>
      </w:r>
    </w:p>
    <w:p w14:paraId="602399B2" w14:textId="77777777" w:rsidR="00983625" w:rsidRPr="009C157D" w:rsidRDefault="00DD6964" w:rsidP="009C157D">
      <w:pPr>
        <w:spacing w:after="0"/>
        <w:jc w:val="both"/>
        <w:rPr>
          <w:rFonts w:ascii="Cambria" w:hAnsi="Cambria"/>
          <w:szCs w:val="24"/>
        </w:rPr>
      </w:pPr>
      <w:r w:rsidRPr="009C157D">
        <w:rPr>
          <w:rFonts w:ascii="Cambria" w:hAnsi="Cambria"/>
          <w:szCs w:val="24"/>
        </w:rPr>
        <w:t>a)nivelul de luminanţă, pentru căile de circulaţie auto;</w:t>
      </w:r>
    </w:p>
    <w:p w14:paraId="50CC1A61" w14:textId="77777777" w:rsidR="00983625" w:rsidRPr="009C157D" w:rsidRDefault="00DD6964" w:rsidP="009C157D">
      <w:pPr>
        <w:spacing w:after="0"/>
        <w:jc w:val="both"/>
        <w:rPr>
          <w:rFonts w:ascii="Cambria" w:hAnsi="Cambria"/>
          <w:szCs w:val="24"/>
        </w:rPr>
      </w:pPr>
      <w:r w:rsidRPr="009C157D">
        <w:rPr>
          <w:rFonts w:ascii="Cambria" w:hAnsi="Cambria"/>
          <w:szCs w:val="24"/>
        </w:rPr>
        <w:lastRenderedPageBreak/>
        <w:t xml:space="preserve">b)nivelul de </w:t>
      </w:r>
      <w:r w:rsidRPr="009C157D">
        <w:rPr>
          <w:rFonts w:ascii="Cambria" w:hAnsi="Cambria"/>
          <w:i/>
          <w:szCs w:val="24"/>
        </w:rPr>
        <w:t>iluminare</w:t>
      </w:r>
      <w:r w:rsidRPr="009C157D">
        <w:rPr>
          <w:rFonts w:ascii="Cambria" w:hAnsi="Cambria"/>
          <w:szCs w:val="24"/>
        </w:rPr>
        <w:t>, pentru intersecţii, pieţe, sensuri giratorii, zone pietonale, piste pentru biciclete.</w:t>
      </w:r>
    </w:p>
    <w:p w14:paraId="411CD77A" w14:textId="42BDF7CB" w:rsidR="00983625" w:rsidRPr="009C157D" w:rsidRDefault="00DD6964" w:rsidP="009C157D">
      <w:pPr>
        <w:spacing w:before="26" w:after="0"/>
        <w:jc w:val="both"/>
        <w:rPr>
          <w:rFonts w:ascii="Cambria" w:hAnsi="Cambria"/>
          <w:szCs w:val="24"/>
        </w:rPr>
      </w:pPr>
      <w:r w:rsidRPr="009C157D">
        <w:rPr>
          <w:rFonts w:ascii="Cambria" w:hAnsi="Cambria"/>
          <w:szCs w:val="24"/>
        </w:rPr>
        <w:t>(</w:t>
      </w:r>
      <w:r w:rsidR="006756A4">
        <w:rPr>
          <w:rFonts w:ascii="Cambria" w:hAnsi="Cambria"/>
          <w:szCs w:val="24"/>
        </w:rPr>
        <w:t>5</w:t>
      </w:r>
      <w:r w:rsidRPr="009C157D">
        <w:rPr>
          <w:rFonts w:ascii="Cambria" w:hAnsi="Cambria"/>
          <w:szCs w:val="24"/>
        </w:rPr>
        <w:t>)</w:t>
      </w:r>
      <w:r w:rsidRPr="009F5A86">
        <w:rPr>
          <w:rFonts w:ascii="Cambria" w:hAnsi="Cambria"/>
          <w:bCs/>
          <w:szCs w:val="24"/>
        </w:rPr>
        <w:t>Parametrii calitativi sunt:</w:t>
      </w:r>
    </w:p>
    <w:p w14:paraId="0A832DCD" w14:textId="77777777" w:rsidR="00983625" w:rsidRPr="009C157D" w:rsidRDefault="00DD6964" w:rsidP="009C157D">
      <w:pPr>
        <w:spacing w:after="0"/>
        <w:jc w:val="both"/>
        <w:rPr>
          <w:rFonts w:ascii="Cambria" w:hAnsi="Cambria"/>
          <w:szCs w:val="24"/>
        </w:rPr>
      </w:pPr>
      <w:r w:rsidRPr="009C157D">
        <w:rPr>
          <w:rFonts w:ascii="Cambria" w:hAnsi="Cambria"/>
          <w:szCs w:val="24"/>
        </w:rPr>
        <w:t>a)uniformitatea pe zona de calcul;</w:t>
      </w:r>
    </w:p>
    <w:p w14:paraId="6580DA14" w14:textId="77121958" w:rsidR="00983625" w:rsidRPr="009C157D" w:rsidRDefault="00DD6964" w:rsidP="009C157D">
      <w:pPr>
        <w:spacing w:after="0"/>
        <w:jc w:val="both"/>
        <w:rPr>
          <w:rFonts w:ascii="Cambria" w:hAnsi="Cambria"/>
          <w:szCs w:val="24"/>
        </w:rPr>
      </w:pPr>
      <w:r w:rsidRPr="009C157D">
        <w:rPr>
          <w:rFonts w:ascii="Cambria" w:hAnsi="Cambria"/>
          <w:szCs w:val="24"/>
        </w:rPr>
        <w:t>b)indicele TI pentru evitarea orbirii fiziologice în câmpul vizual central şi periferic.</w:t>
      </w:r>
    </w:p>
    <w:p w14:paraId="1B3B0B7B" w14:textId="5BE8170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6756A4">
        <w:rPr>
          <w:rFonts w:ascii="Cambria" w:hAnsi="Cambria"/>
          <w:b/>
          <w:color w:val="000000"/>
          <w:szCs w:val="24"/>
        </w:rPr>
        <w:t>45</w:t>
      </w:r>
      <w:r w:rsidRPr="009C157D">
        <w:rPr>
          <w:rFonts w:ascii="Cambria" w:hAnsi="Cambria"/>
          <w:b/>
          <w:color w:val="000000"/>
          <w:szCs w:val="24"/>
        </w:rPr>
        <w:t xml:space="preserve"> </w:t>
      </w:r>
    </w:p>
    <w:p w14:paraId="43343BD5" w14:textId="77777777" w:rsidR="00983625" w:rsidRPr="009C157D" w:rsidRDefault="00DD6964" w:rsidP="009C157D">
      <w:pPr>
        <w:spacing w:after="0"/>
        <w:jc w:val="both"/>
        <w:rPr>
          <w:rFonts w:ascii="Cambria" w:hAnsi="Cambria"/>
          <w:szCs w:val="24"/>
        </w:rPr>
      </w:pPr>
      <w:r w:rsidRPr="009C157D">
        <w:rPr>
          <w:rFonts w:ascii="Cambria" w:hAnsi="Cambria"/>
          <w:szCs w:val="24"/>
        </w:rPr>
        <w:t>(1)</w:t>
      </w:r>
      <w:r w:rsidRPr="009C157D">
        <w:rPr>
          <w:rFonts w:ascii="Cambria" w:hAnsi="Cambria"/>
          <w:i/>
          <w:szCs w:val="24"/>
        </w:rPr>
        <w:t>Iluminatul</w:t>
      </w:r>
      <w:r w:rsidRPr="009C157D">
        <w:rPr>
          <w:rFonts w:ascii="Cambria" w:hAnsi="Cambria"/>
          <w:szCs w:val="24"/>
        </w:rPr>
        <w:t xml:space="preserve"> pieţelor şi al intersecţiilor se va realiza astfel încât nivelul de </w:t>
      </w:r>
      <w:r w:rsidRPr="009C157D">
        <w:rPr>
          <w:rFonts w:ascii="Cambria" w:hAnsi="Cambria"/>
          <w:i/>
          <w:szCs w:val="24"/>
        </w:rPr>
        <w:t>iluminare</w:t>
      </w:r>
      <w:r w:rsidRPr="009C157D">
        <w:rPr>
          <w:rFonts w:ascii="Cambria" w:hAnsi="Cambria"/>
          <w:szCs w:val="24"/>
        </w:rPr>
        <w:t xml:space="preserve"> să fie mai ridicat cu 50% faţă de strada cu nivelul cel mai ridicat, incidenţă în intersecţie, având ca referinţă standardul SR 13433:1999.</w:t>
      </w:r>
    </w:p>
    <w:p w14:paraId="7AC01C23" w14:textId="1BF10FE0" w:rsidR="00983625" w:rsidRPr="009C157D" w:rsidRDefault="00DD6964" w:rsidP="009C157D">
      <w:pPr>
        <w:spacing w:before="26" w:after="0"/>
        <w:jc w:val="both"/>
        <w:rPr>
          <w:rFonts w:ascii="Cambria" w:hAnsi="Cambria"/>
          <w:szCs w:val="24"/>
        </w:rPr>
      </w:pPr>
      <w:r w:rsidRPr="009C157D">
        <w:rPr>
          <w:rFonts w:ascii="Cambria" w:hAnsi="Cambria"/>
          <w:szCs w:val="24"/>
        </w:rPr>
        <w:t>(</w:t>
      </w:r>
      <w:r w:rsidR="005C0FDA">
        <w:rPr>
          <w:rFonts w:ascii="Cambria" w:hAnsi="Cambria"/>
          <w:szCs w:val="24"/>
        </w:rPr>
        <w:t>2</w:t>
      </w:r>
      <w:r w:rsidRPr="009C157D">
        <w:rPr>
          <w:rFonts w:ascii="Cambria" w:hAnsi="Cambria"/>
          <w:szCs w:val="24"/>
        </w:rPr>
        <w:t>)</w:t>
      </w:r>
      <w:r w:rsidRPr="009C157D">
        <w:rPr>
          <w:rFonts w:ascii="Cambria" w:hAnsi="Cambria"/>
          <w:i/>
          <w:szCs w:val="24"/>
        </w:rPr>
        <w:t>Iluminatul</w:t>
      </w:r>
      <w:r w:rsidRPr="009C157D">
        <w:rPr>
          <w:rFonts w:ascii="Cambria" w:hAnsi="Cambria"/>
          <w:szCs w:val="24"/>
        </w:rPr>
        <w:t xml:space="preserve"> intersecţiilor se va realiza prin amplasarea corpurilor de </w:t>
      </w:r>
      <w:r w:rsidRPr="009C157D">
        <w:rPr>
          <w:rFonts w:ascii="Cambria" w:hAnsi="Cambria"/>
          <w:i/>
          <w:szCs w:val="24"/>
        </w:rPr>
        <w:t>iluminat</w:t>
      </w:r>
      <w:r w:rsidRPr="009C157D">
        <w:rPr>
          <w:rFonts w:ascii="Cambria" w:hAnsi="Cambria"/>
          <w:szCs w:val="24"/>
        </w:rPr>
        <w:t xml:space="preserve"> cât mai aproape de unghiurile intersecţiilor.</w:t>
      </w:r>
    </w:p>
    <w:p w14:paraId="37047196" w14:textId="54851F0A" w:rsidR="00983625" w:rsidRPr="009C157D" w:rsidRDefault="00DD6964" w:rsidP="009C157D">
      <w:pPr>
        <w:spacing w:before="26" w:after="0"/>
        <w:jc w:val="both"/>
        <w:rPr>
          <w:rFonts w:ascii="Cambria" w:hAnsi="Cambria"/>
          <w:szCs w:val="24"/>
        </w:rPr>
      </w:pPr>
      <w:r w:rsidRPr="009C157D">
        <w:rPr>
          <w:rFonts w:ascii="Cambria" w:hAnsi="Cambria"/>
          <w:szCs w:val="24"/>
        </w:rPr>
        <w:t>(</w:t>
      </w:r>
      <w:r w:rsidR="005C0FDA">
        <w:rPr>
          <w:rFonts w:ascii="Cambria" w:hAnsi="Cambria"/>
          <w:szCs w:val="24"/>
        </w:rPr>
        <w:t>3)</w:t>
      </w:r>
      <w:r w:rsidRPr="009C157D">
        <w:rPr>
          <w:rFonts w:ascii="Cambria" w:hAnsi="Cambria"/>
          <w:i/>
          <w:szCs w:val="24"/>
        </w:rPr>
        <w:t>Iluminatul</w:t>
      </w:r>
      <w:r w:rsidRPr="009C157D">
        <w:rPr>
          <w:rFonts w:ascii="Cambria" w:hAnsi="Cambria"/>
          <w:szCs w:val="24"/>
        </w:rPr>
        <w:t xml:space="preserve"> intersecţiilor dintre străzile principale şi cele secundare se va realiza prin amplasarea corpurilor de </w:t>
      </w:r>
      <w:r w:rsidRPr="009C157D">
        <w:rPr>
          <w:rFonts w:ascii="Cambria" w:hAnsi="Cambria"/>
          <w:i/>
          <w:szCs w:val="24"/>
        </w:rPr>
        <w:t>iluminat</w:t>
      </w:r>
      <w:r w:rsidRPr="009C157D">
        <w:rPr>
          <w:rFonts w:ascii="Cambria" w:hAnsi="Cambria"/>
          <w:szCs w:val="24"/>
        </w:rPr>
        <w:t xml:space="preserve"> pe căile de circulaţie principale în faţa căilor de circulaţie secundare cu care se intersectează, acest mod de amplasare a corpurilor de </w:t>
      </w:r>
      <w:r w:rsidRPr="009C157D">
        <w:rPr>
          <w:rFonts w:ascii="Cambria" w:hAnsi="Cambria"/>
          <w:i/>
          <w:szCs w:val="24"/>
        </w:rPr>
        <w:t>iluminat</w:t>
      </w:r>
      <w:r w:rsidRPr="009C157D">
        <w:rPr>
          <w:rFonts w:ascii="Cambria" w:hAnsi="Cambria"/>
          <w:szCs w:val="24"/>
        </w:rPr>
        <w:t xml:space="preserve"> constituind un punct de semnalizare pentru circulaţia rutieră.</w:t>
      </w:r>
    </w:p>
    <w:p w14:paraId="40865F89" w14:textId="3860156A"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E29A0">
        <w:rPr>
          <w:rFonts w:ascii="Cambria" w:hAnsi="Cambria"/>
          <w:b/>
          <w:color w:val="000000"/>
          <w:szCs w:val="24"/>
        </w:rPr>
        <w:t>46</w:t>
      </w:r>
      <w:r w:rsidRPr="009C157D">
        <w:rPr>
          <w:rFonts w:ascii="Cambria" w:hAnsi="Cambria"/>
          <w:b/>
          <w:color w:val="000000"/>
          <w:szCs w:val="24"/>
        </w:rPr>
        <w:t xml:space="preserve"> </w:t>
      </w:r>
    </w:p>
    <w:p w14:paraId="7E0BCEA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w:t>
      </w:r>
      <w:r w:rsidRPr="009C157D">
        <w:rPr>
          <w:rFonts w:ascii="Cambria" w:hAnsi="Cambria"/>
          <w:color w:val="000000"/>
          <w:szCs w:val="24"/>
        </w:rPr>
        <w:t xml:space="preserve"> trotuarelor se poate realiza cu un nivel de </w:t>
      </w:r>
      <w:r w:rsidRPr="009C157D">
        <w:rPr>
          <w:rFonts w:ascii="Cambria" w:hAnsi="Cambria"/>
          <w:i/>
          <w:color w:val="000000"/>
          <w:szCs w:val="24"/>
        </w:rPr>
        <w:t>iluminare</w:t>
      </w:r>
      <w:r w:rsidRPr="009C157D">
        <w:rPr>
          <w:rFonts w:ascii="Cambria" w:hAnsi="Cambria"/>
          <w:color w:val="000000"/>
          <w:szCs w:val="24"/>
        </w:rPr>
        <w:t xml:space="preserve"> cu 50% mai redus decât nivelul părţii carosabile a căii de circulaţie respective, potrivit factorului "raport de zonă alăturată" rezultat din proiectare, având ca referinţă standardul </w:t>
      </w:r>
      <w:r w:rsidRPr="009C157D">
        <w:rPr>
          <w:rFonts w:ascii="Cambria" w:hAnsi="Cambria"/>
          <w:szCs w:val="24"/>
        </w:rPr>
        <w:t>SR 13433:1999.</w:t>
      </w:r>
    </w:p>
    <w:p w14:paraId="2603CC3D"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C157D">
        <w:rPr>
          <w:rFonts w:ascii="Cambria" w:hAnsi="Cambria"/>
          <w:i/>
          <w:color w:val="000000"/>
          <w:szCs w:val="24"/>
        </w:rPr>
        <w:t>Iluminatul</w:t>
      </w:r>
      <w:r w:rsidRPr="009C157D">
        <w:rPr>
          <w:rFonts w:ascii="Cambria" w:hAnsi="Cambria"/>
          <w:color w:val="000000"/>
          <w:szCs w:val="24"/>
        </w:rPr>
        <w:t xml:space="preserve"> spaţiilor special amenajate pentru parcare se va realiza cu surse de lumină care asigură un nivel de </w:t>
      </w:r>
      <w:r w:rsidRPr="009C157D">
        <w:rPr>
          <w:rFonts w:ascii="Cambria" w:hAnsi="Cambria"/>
          <w:i/>
          <w:color w:val="000000"/>
          <w:szCs w:val="24"/>
        </w:rPr>
        <w:t>iluminare</w:t>
      </w:r>
      <w:r w:rsidRPr="009C157D">
        <w:rPr>
          <w:rFonts w:ascii="Cambria" w:hAnsi="Cambria"/>
          <w:color w:val="000000"/>
          <w:szCs w:val="24"/>
        </w:rPr>
        <w:t xml:space="preserve"> egal cu cel realizat pe zona de acces la parcare.</w:t>
      </w:r>
    </w:p>
    <w:p w14:paraId="7ABF0577" w14:textId="78A4055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E29A0">
        <w:rPr>
          <w:rFonts w:ascii="Cambria" w:hAnsi="Cambria"/>
          <w:b/>
          <w:color w:val="000000"/>
          <w:szCs w:val="24"/>
        </w:rPr>
        <w:t>47</w:t>
      </w:r>
      <w:r w:rsidRPr="009C157D">
        <w:rPr>
          <w:rFonts w:ascii="Cambria" w:hAnsi="Cambria"/>
          <w:b/>
          <w:color w:val="000000"/>
          <w:szCs w:val="24"/>
        </w:rPr>
        <w:t xml:space="preserve"> </w:t>
      </w:r>
    </w:p>
    <w:p w14:paraId="0D41A71C" w14:textId="476D1E96"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w:t>
      </w:r>
      <w:r w:rsidRPr="009C157D">
        <w:rPr>
          <w:rFonts w:ascii="Cambria" w:hAnsi="Cambria"/>
          <w:color w:val="000000"/>
          <w:szCs w:val="24"/>
        </w:rPr>
        <w:t xml:space="preserve"> podurilor se va realiza cu surse de lumină care trebuie să asigure o luminanţă egală cu cea realizată pe restul traseului, iar corpurile de </w:t>
      </w:r>
      <w:r w:rsidRPr="009C157D">
        <w:rPr>
          <w:rFonts w:ascii="Cambria" w:hAnsi="Cambria"/>
          <w:i/>
          <w:color w:val="000000"/>
          <w:szCs w:val="24"/>
        </w:rPr>
        <w:t>iluminat</w:t>
      </w:r>
      <w:r w:rsidRPr="009C157D">
        <w:rPr>
          <w:rFonts w:ascii="Cambria" w:hAnsi="Cambria"/>
          <w:color w:val="000000"/>
          <w:szCs w:val="24"/>
        </w:rPr>
        <w:t xml:space="preserve"> vor avea clasa de protecţie IP 65, pentru mărirea timpului de bună funcţionare.</w:t>
      </w:r>
    </w:p>
    <w:p w14:paraId="2AB4A0D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(2)Pentru poduri se va asigura marcarea luminoasă a capetelor podurilor prin mărirea nivelului mărimii de referinţă cu 50% şi, suplimentar, marcarea structurii construcţiei.</w:t>
      </w:r>
    </w:p>
    <w:p w14:paraId="6E8AE60A" w14:textId="46783BFB"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E29A0">
        <w:rPr>
          <w:rFonts w:ascii="Cambria" w:hAnsi="Cambria"/>
          <w:b/>
          <w:color w:val="000000"/>
          <w:szCs w:val="24"/>
        </w:rPr>
        <w:t>48</w:t>
      </w:r>
      <w:r w:rsidRPr="009C157D">
        <w:rPr>
          <w:rFonts w:ascii="Cambria" w:hAnsi="Cambria"/>
          <w:b/>
          <w:color w:val="000000"/>
          <w:szCs w:val="24"/>
        </w:rPr>
        <w:t xml:space="preserve"> </w:t>
      </w:r>
    </w:p>
    <w:p w14:paraId="61A8059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w:t>
      </w:r>
      <w:r w:rsidRPr="009C157D">
        <w:rPr>
          <w:rFonts w:ascii="Cambria" w:hAnsi="Cambria"/>
          <w:color w:val="000000"/>
          <w:szCs w:val="24"/>
        </w:rPr>
        <w:t xml:space="preserve"> căilor de circulaţie în pantă se va realiza cu micşorarea distanţei dintre sursele de lumină proporţional cu unghiul de înclinare al pantei şi progresiv spre vârful pantei, în aşa fel încât să se obţină o creştere a nivelului mărimii de referinţă cu 50%.</w:t>
      </w:r>
    </w:p>
    <w:p w14:paraId="05EB6AB8" w14:textId="16AC1301"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(2)Pentru </w:t>
      </w:r>
      <w:r w:rsidRPr="009C157D">
        <w:rPr>
          <w:rFonts w:ascii="Cambria" w:hAnsi="Cambria"/>
          <w:i/>
          <w:color w:val="000000"/>
          <w:szCs w:val="24"/>
        </w:rPr>
        <w:t>iluminatul</w:t>
      </w:r>
      <w:r w:rsidRPr="009C157D">
        <w:rPr>
          <w:rFonts w:ascii="Cambria" w:hAnsi="Cambria"/>
          <w:color w:val="000000"/>
          <w:szCs w:val="24"/>
        </w:rPr>
        <w:t xml:space="preserve"> curbelor de circulaţie, corpurile de </w:t>
      </w:r>
      <w:r w:rsidRPr="009C157D">
        <w:rPr>
          <w:rFonts w:ascii="Cambria" w:hAnsi="Cambria"/>
          <w:i/>
          <w:color w:val="000000"/>
          <w:szCs w:val="24"/>
        </w:rPr>
        <w:t>iluminat</w:t>
      </w:r>
      <w:r w:rsidRPr="009C157D">
        <w:rPr>
          <w:rFonts w:ascii="Cambria" w:hAnsi="Cambria"/>
          <w:color w:val="000000"/>
          <w:szCs w:val="24"/>
        </w:rPr>
        <w:t xml:space="preserve"> se vor amplasa într-o dispunere care să asigure ghidajul vizua</w:t>
      </w:r>
      <w:r w:rsidR="00264FAE" w:rsidRPr="009C157D">
        <w:rPr>
          <w:rFonts w:ascii="Cambria" w:hAnsi="Cambria"/>
          <w:color w:val="000000"/>
          <w:szCs w:val="24"/>
        </w:rPr>
        <w:t>l, mde preferat pe exteriorul curbei.</w:t>
      </w:r>
    </w:p>
    <w:p w14:paraId="3369C7CC"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(3)Stâlpii de susţinere a corpurilor de </w:t>
      </w:r>
      <w:r w:rsidRPr="009C157D">
        <w:rPr>
          <w:rFonts w:ascii="Cambria" w:hAnsi="Cambria"/>
          <w:i/>
          <w:color w:val="000000"/>
          <w:szCs w:val="24"/>
        </w:rPr>
        <w:t>iluminat</w:t>
      </w:r>
      <w:r w:rsidRPr="009C157D">
        <w:rPr>
          <w:rFonts w:ascii="Cambria" w:hAnsi="Cambria"/>
          <w:color w:val="000000"/>
          <w:szCs w:val="24"/>
        </w:rPr>
        <w:t xml:space="preserve"> se amplasează, în cazul </w:t>
      </w:r>
      <w:r w:rsidRPr="009C157D">
        <w:rPr>
          <w:rFonts w:ascii="Cambria" w:hAnsi="Cambria"/>
          <w:i/>
          <w:color w:val="000000"/>
          <w:szCs w:val="24"/>
        </w:rPr>
        <w:t>iluminatului</w:t>
      </w:r>
      <w:r w:rsidRPr="009C157D">
        <w:rPr>
          <w:rFonts w:ascii="Cambria" w:hAnsi="Cambria"/>
          <w:color w:val="000000"/>
          <w:szCs w:val="24"/>
        </w:rPr>
        <w:t xml:space="preserve"> unilateral, pe partea exterioară a curbei, distanţa dintre aceştia micşorându-se în funcţie de cât de accentuată este curba, care să conducă la o majorare cu 50% a nivelului mărimii de referinţă.</w:t>
      </w:r>
    </w:p>
    <w:p w14:paraId="7C22A45D" w14:textId="7B5408CB" w:rsidR="00983625" w:rsidRDefault="00DD6964" w:rsidP="009C157D">
      <w:pPr>
        <w:spacing w:before="26" w:after="0"/>
        <w:jc w:val="both"/>
        <w:rPr>
          <w:rFonts w:ascii="Cambria" w:hAnsi="Cambria"/>
          <w:color w:val="000000"/>
          <w:szCs w:val="24"/>
        </w:rPr>
      </w:pPr>
      <w:r w:rsidRPr="009C157D">
        <w:rPr>
          <w:rFonts w:ascii="Cambria" w:hAnsi="Cambria"/>
          <w:color w:val="000000"/>
          <w:szCs w:val="24"/>
        </w:rPr>
        <w:t xml:space="preserve">(4)În cazul intersecţiilor unor căi de circulaţie cu niveluri de luminanţă diferite, se va asigura trecerea graduală de la un nivel de luminanţă la altul pe circa 100 m pe calea de circulaţie mai puţin </w:t>
      </w:r>
      <w:r w:rsidRPr="009C157D">
        <w:rPr>
          <w:rFonts w:ascii="Cambria" w:hAnsi="Cambria"/>
          <w:i/>
          <w:color w:val="000000"/>
          <w:szCs w:val="24"/>
        </w:rPr>
        <w:t>iluminată</w:t>
      </w:r>
      <w:r w:rsidRPr="009C157D">
        <w:rPr>
          <w:rFonts w:ascii="Cambria" w:hAnsi="Cambria"/>
          <w:color w:val="000000"/>
          <w:szCs w:val="24"/>
        </w:rPr>
        <w:t>, pentru adaptarea fiziologică şi psihologică a participanţilor la trafic.</w:t>
      </w:r>
    </w:p>
    <w:p w14:paraId="58087A05" w14:textId="4B9A72EE"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1E29A0">
        <w:rPr>
          <w:rFonts w:ascii="Cambria" w:hAnsi="Cambria"/>
          <w:b/>
          <w:color w:val="000000"/>
          <w:szCs w:val="24"/>
        </w:rPr>
        <w:t>49</w:t>
      </w:r>
    </w:p>
    <w:p w14:paraId="583E03E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w:t>
      </w:r>
      <w:r w:rsidRPr="009C157D">
        <w:rPr>
          <w:rFonts w:ascii="Cambria" w:hAnsi="Cambria"/>
          <w:color w:val="000000"/>
          <w:szCs w:val="24"/>
        </w:rPr>
        <w:t xml:space="preserve"> trecerilor de pietoni se realizează cu un nivel de luminanţă cu 50% mai ridicat decât cel al căii de circulaţie respective, evitându-se schimbarea culorii care produce şoc vizual şi estetic perturbator.</w:t>
      </w:r>
    </w:p>
    <w:p w14:paraId="5E29B3CD"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(2)În imediata apropiere a trecerilor de pietoni şi a intersecţiilor nu se vor amplasa reclame luminoase care prin efectul de schimbare a culorii şi/sau prin variaţia intensităţii luminoase să distragă atenţia conducătorilor de vehicule sau a pietonilor.</w:t>
      </w:r>
    </w:p>
    <w:p w14:paraId="00E3A05C" w14:textId="10ED4E48" w:rsidR="00983625" w:rsidRPr="009C157D" w:rsidRDefault="00DD6964" w:rsidP="009C157D">
      <w:pPr>
        <w:spacing w:before="26" w:after="0"/>
        <w:jc w:val="both"/>
        <w:rPr>
          <w:rFonts w:ascii="Cambria" w:hAnsi="Cambria"/>
          <w:szCs w:val="24"/>
        </w:rPr>
      </w:pPr>
      <w:r w:rsidRPr="009C157D">
        <w:rPr>
          <w:rFonts w:ascii="Cambria" w:hAnsi="Cambria"/>
          <w:color w:val="000000"/>
          <w:szCs w:val="24"/>
        </w:rPr>
        <w:t>(3)</w:t>
      </w:r>
      <w:r w:rsidRPr="009C157D">
        <w:rPr>
          <w:rFonts w:ascii="Cambria" w:hAnsi="Cambria"/>
          <w:i/>
          <w:color w:val="000000"/>
          <w:szCs w:val="24"/>
        </w:rPr>
        <w:t>Iluminatul</w:t>
      </w:r>
      <w:r w:rsidRPr="009C157D">
        <w:rPr>
          <w:rFonts w:ascii="Cambria" w:hAnsi="Cambria"/>
          <w:color w:val="000000"/>
          <w:szCs w:val="24"/>
        </w:rPr>
        <w:t xml:space="preserve"> se realizează prin dispunerea unui corp de </w:t>
      </w:r>
      <w:r w:rsidRPr="009C157D">
        <w:rPr>
          <w:rFonts w:ascii="Cambria" w:hAnsi="Cambria"/>
          <w:i/>
          <w:color w:val="000000"/>
          <w:szCs w:val="24"/>
        </w:rPr>
        <w:t>iluminat</w:t>
      </w:r>
      <w:r w:rsidRPr="009C157D">
        <w:rPr>
          <w:rFonts w:ascii="Cambria" w:hAnsi="Cambria"/>
          <w:color w:val="000000"/>
          <w:szCs w:val="24"/>
        </w:rPr>
        <w:t xml:space="preserve"> </w:t>
      </w:r>
      <w:r w:rsidR="008B3398" w:rsidRPr="009C157D">
        <w:rPr>
          <w:rFonts w:ascii="Cambria" w:hAnsi="Cambria"/>
          <w:color w:val="000000"/>
          <w:szCs w:val="24"/>
        </w:rPr>
        <w:t xml:space="preserve">pe fiecare sens de deplasare </w:t>
      </w:r>
      <w:r w:rsidRPr="009C157D">
        <w:rPr>
          <w:rFonts w:ascii="Cambria" w:hAnsi="Cambria"/>
          <w:color w:val="000000"/>
          <w:szCs w:val="24"/>
        </w:rPr>
        <w:t xml:space="preserve">în imediata apropiere a trecerii de pietoni sau amplasarea trecerii în apropierea locului de dispunere a corpurilor de </w:t>
      </w:r>
      <w:r w:rsidRPr="009C157D">
        <w:rPr>
          <w:rFonts w:ascii="Cambria" w:hAnsi="Cambria"/>
          <w:i/>
          <w:color w:val="000000"/>
          <w:szCs w:val="24"/>
        </w:rPr>
        <w:t>iluminat</w:t>
      </w:r>
      <w:r w:rsidRPr="009C157D">
        <w:rPr>
          <w:rFonts w:ascii="Cambria" w:hAnsi="Cambria"/>
          <w:color w:val="000000"/>
          <w:szCs w:val="24"/>
        </w:rPr>
        <w:t>.</w:t>
      </w:r>
    </w:p>
    <w:p w14:paraId="378B9794"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(4)Amplasarea corpurilor de </w:t>
      </w:r>
      <w:r w:rsidRPr="009C157D">
        <w:rPr>
          <w:rFonts w:ascii="Cambria" w:hAnsi="Cambria"/>
          <w:i/>
          <w:color w:val="000000"/>
          <w:szCs w:val="24"/>
        </w:rPr>
        <w:t>iluminat</w:t>
      </w:r>
      <w:r w:rsidRPr="009C157D">
        <w:rPr>
          <w:rFonts w:ascii="Cambria" w:hAnsi="Cambria"/>
          <w:color w:val="000000"/>
          <w:szCs w:val="24"/>
        </w:rPr>
        <w:t xml:space="preserve"> se va face astfel încât să se asigure iluminarea pietonilor din sensul de circulaţie.</w:t>
      </w:r>
    </w:p>
    <w:p w14:paraId="0142DE6A"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(5)</w:t>
      </w:r>
      <w:r w:rsidRPr="009C157D">
        <w:rPr>
          <w:rFonts w:ascii="Cambria" w:hAnsi="Cambria"/>
          <w:i/>
          <w:color w:val="000000"/>
          <w:szCs w:val="24"/>
        </w:rPr>
        <w:t>Iluminatul</w:t>
      </w:r>
      <w:r w:rsidRPr="009C157D">
        <w:rPr>
          <w:rFonts w:ascii="Cambria" w:hAnsi="Cambria"/>
          <w:color w:val="000000"/>
          <w:szCs w:val="24"/>
        </w:rPr>
        <w:t xml:space="preserve"> trecerilor de pietoni trebuie să aibă în vedere un indice de orbire cât mai scăzut.</w:t>
      </w:r>
    </w:p>
    <w:p w14:paraId="7D5B38AF"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(6)La trecerile de pietoni unde în mod frecvent au loc accidente de circulaţie, în perioada în care este necesară funcţionarea instalaţiilor de </w:t>
      </w:r>
      <w:r w:rsidRPr="009C157D">
        <w:rPr>
          <w:rFonts w:ascii="Cambria" w:hAnsi="Cambria"/>
          <w:i/>
          <w:color w:val="000000"/>
          <w:szCs w:val="24"/>
        </w:rPr>
        <w:t>iluminat</w:t>
      </w:r>
      <w:r w:rsidRPr="009C157D">
        <w:rPr>
          <w:rFonts w:ascii="Cambria" w:hAnsi="Cambria"/>
          <w:color w:val="000000"/>
          <w:szCs w:val="24"/>
        </w:rPr>
        <w:t xml:space="preserve"> nivelul de luminanţă menţionat la alin. (1) se poate mări până la 100%.</w:t>
      </w:r>
    </w:p>
    <w:p w14:paraId="2F9A89E9" w14:textId="5F82B774"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DE67C9">
        <w:rPr>
          <w:rFonts w:ascii="Cambria" w:hAnsi="Cambria"/>
          <w:b/>
          <w:color w:val="000000"/>
          <w:szCs w:val="24"/>
        </w:rPr>
        <w:t>50</w:t>
      </w:r>
      <w:r w:rsidRPr="009C157D">
        <w:rPr>
          <w:rFonts w:ascii="Cambria" w:hAnsi="Cambria"/>
          <w:b/>
          <w:color w:val="000000"/>
          <w:szCs w:val="24"/>
        </w:rPr>
        <w:t xml:space="preserve"> </w:t>
      </w:r>
    </w:p>
    <w:p w14:paraId="56A98A1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(1)Relaţiile dintre mărimile geometrice ale instalaţiei de </w:t>
      </w:r>
      <w:r w:rsidRPr="009C157D">
        <w:rPr>
          <w:rFonts w:ascii="Cambria" w:hAnsi="Cambria"/>
          <w:i/>
          <w:color w:val="000000"/>
          <w:szCs w:val="24"/>
        </w:rPr>
        <w:t>iluminat</w:t>
      </w:r>
      <w:r w:rsidRPr="009C157D">
        <w:rPr>
          <w:rFonts w:ascii="Cambria" w:hAnsi="Cambria"/>
          <w:color w:val="000000"/>
          <w:szCs w:val="24"/>
        </w:rPr>
        <w:t xml:space="preserve"> şi caracteristicile electrice şi luminotehnice ale acesteia vor fi corelate astfel încât să rezulte soluţii optime din punct de vedere tehnic şi economic.</w:t>
      </w:r>
    </w:p>
    <w:p w14:paraId="41232AAF"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(2)Înălţimile la care se vor amplasa corpurile de </w:t>
      </w:r>
      <w:r w:rsidRPr="009C157D">
        <w:rPr>
          <w:rFonts w:ascii="Cambria" w:hAnsi="Cambria"/>
          <w:i/>
          <w:color w:val="000000"/>
          <w:szCs w:val="24"/>
        </w:rPr>
        <w:t>iluminat</w:t>
      </w:r>
      <w:r w:rsidRPr="009C157D">
        <w:rPr>
          <w:rFonts w:ascii="Cambria" w:hAnsi="Cambria"/>
          <w:color w:val="000000"/>
          <w:szCs w:val="24"/>
        </w:rPr>
        <w:t xml:space="preserve"> se calculează în funcţie de fluxul luminos al surselor de lumină şi de gradul de concentrare a distribuţiei intensităţii luminoase a acestora, astfel încât să se asigure uniformitatea normată şi limitarea fenomenului de orbire.</w:t>
      </w:r>
    </w:p>
    <w:p w14:paraId="7D295A5B" w14:textId="0C84376B" w:rsidR="00983625" w:rsidRPr="009C157D" w:rsidRDefault="00DD6964" w:rsidP="009C157D">
      <w:pPr>
        <w:spacing w:before="26" w:after="0"/>
        <w:jc w:val="both"/>
        <w:rPr>
          <w:rFonts w:ascii="Cambria" w:hAnsi="Cambria"/>
          <w:szCs w:val="24"/>
        </w:rPr>
      </w:pPr>
      <w:r w:rsidRPr="009C157D">
        <w:rPr>
          <w:rFonts w:ascii="Cambria" w:hAnsi="Cambria"/>
          <w:color w:val="000000"/>
          <w:szCs w:val="24"/>
        </w:rPr>
        <w:t>(3)În cazul în care înălţimea stâlpilor este dată de situaţia existentă în teren şi din calcule rezultă necesitatea schimbării acesteia se vor alege soluţiile cele mai economice rezultate din înlocuirea stâlpilor existenţi, modificarea fluxului luminos, montarea unor stâlpi suplimentari, astfel încât să se asigure uniformitatea şi limitarea fenomenului de orbire.</w:t>
      </w:r>
    </w:p>
    <w:p w14:paraId="367C4CA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(4)Pentru evitarea fenomenului de orbire, în pieţe şi intersecţii sursele de lumină şi corpurile de </w:t>
      </w:r>
      <w:r w:rsidRPr="009C157D">
        <w:rPr>
          <w:rFonts w:ascii="Cambria" w:hAnsi="Cambria"/>
          <w:i/>
          <w:color w:val="000000"/>
          <w:szCs w:val="24"/>
        </w:rPr>
        <w:t>iluminat</w:t>
      </w:r>
      <w:r w:rsidRPr="009C157D">
        <w:rPr>
          <w:rFonts w:ascii="Cambria" w:hAnsi="Cambria"/>
          <w:color w:val="000000"/>
          <w:szCs w:val="24"/>
        </w:rPr>
        <w:t xml:space="preserve"> se montează la înălţimi cu unghiuri de protecţie corespunzătoare.</w:t>
      </w:r>
    </w:p>
    <w:p w14:paraId="59952BE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(5)Poziţionarea corpurilor de </w:t>
      </w:r>
      <w:r w:rsidRPr="009C157D">
        <w:rPr>
          <w:rFonts w:ascii="Cambria" w:hAnsi="Cambria"/>
          <w:i/>
          <w:color w:val="000000"/>
          <w:szCs w:val="24"/>
        </w:rPr>
        <w:t>iluminat</w:t>
      </w:r>
      <w:r w:rsidRPr="009C157D">
        <w:rPr>
          <w:rFonts w:ascii="Cambria" w:hAnsi="Cambria"/>
          <w:color w:val="000000"/>
          <w:szCs w:val="24"/>
        </w:rPr>
        <w:t xml:space="preserve"> pentru căile de circulaţie auto se va determina printr-o analiză care trebuie să prevină fenomenul de orbire.</w:t>
      </w:r>
    </w:p>
    <w:p w14:paraId="4AC1640D"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(6)Corpurile de </w:t>
      </w:r>
      <w:r w:rsidRPr="009C157D">
        <w:rPr>
          <w:rFonts w:ascii="Cambria" w:hAnsi="Cambria"/>
          <w:i/>
          <w:color w:val="000000"/>
          <w:szCs w:val="24"/>
        </w:rPr>
        <w:t>iluminat</w:t>
      </w:r>
      <w:r w:rsidRPr="009C157D">
        <w:rPr>
          <w:rFonts w:ascii="Cambria" w:hAnsi="Cambria"/>
          <w:color w:val="000000"/>
          <w:szCs w:val="24"/>
        </w:rPr>
        <w:t xml:space="preserve"> trebuie să asigure o distribuţie exclusiv directă a fluxului luminos către calea de circulaţie rutieră.</w:t>
      </w:r>
    </w:p>
    <w:p w14:paraId="78283696"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(7)Tipul şi dimensiunile consolelor se vor alege pe considerente economice, fotometrice, de întreţinere şi arhitecturale.</w:t>
      </w:r>
    </w:p>
    <w:p w14:paraId="39C31FF7"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(8)În funcţie de tipul corpului de </w:t>
      </w:r>
      <w:r w:rsidRPr="009C157D">
        <w:rPr>
          <w:rFonts w:ascii="Cambria" w:hAnsi="Cambria"/>
          <w:i/>
          <w:color w:val="000000"/>
          <w:szCs w:val="24"/>
        </w:rPr>
        <w:t>iluminat</w:t>
      </w:r>
      <w:r w:rsidRPr="009C157D">
        <w:rPr>
          <w:rFonts w:ascii="Cambria" w:hAnsi="Cambria"/>
          <w:color w:val="000000"/>
          <w:szCs w:val="24"/>
        </w:rPr>
        <w:t xml:space="preserve">, distanţa dintre corpurile de </w:t>
      </w:r>
      <w:r w:rsidRPr="009C157D">
        <w:rPr>
          <w:rFonts w:ascii="Cambria" w:hAnsi="Cambria"/>
          <w:i/>
          <w:color w:val="000000"/>
          <w:szCs w:val="24"/>
        </w:rPr>
        <w:t>iluminat</w:t>
      </w:r>
      <w:r w:rsidRPr="009C157D">
        <w:rPr>
          <w:rFonts w:ascii="Cambria" w:hAnsi="Cambria"/>
          <w:color w:val="000000"/>
          <w:szCs w:val="24"/>
        </w:rPr>
        <w:t xml:space="preserve"> se alege în funcţie de înălţimea de montare a acestora, asigurându-se uniformitatea </w:t>
      </w:r>
      <w:r w:rsidRPr="009C157D">
        <w:rPr>
          <w:rFonts w:ascii="Cambria" w:hAnsi="Cambria"/>
          <w:i/>
          <w:color w:val="000000"/>
          <w:szCs w:val="24"/>
        </w:rPr>
        <w:t>iluminatului</w:t>
      </w:r>
      <w:r w:rsidRPr="009C157D">
        <w:rPr>
          <w:rFonts w:ascii="Cambria" w:hAnsi="Cambria"/>
          <w:color w:val="000000"/>
          <w:szCs w:val="24"/>
        </w:rPr>
        <w:t xml:space="preserve"> conform normelor Uniunii Europene, astfel încât să se reducă numărul de stâlpi/km şi numărul de corpuri de </w:t>
      </w:r>
      <w:r w:rsidRPr="009C157D">
        <w:rPr>
          <w:rFonts w:ascii="Cambria" w:hAnsi="Cambria"/>
          <w:i/>
          <w:color w:val="000000"/>
          <w:szCs w:val="24"/>
        </w:rPr>
        <w:t>iluminat</w:t>
      </w:r>
      <w:r w:rsidRPr="009C157D">
        <w:rPr>
          <w:rFonts w:ascii="Cambria" w:hAnsi="Cambria"/>
          <w:color w:val="000000"/>
          <w:szCs w:val="24"/>
        </w:rPr>
        <w:t xml:space="preserve">/km, având ca referinţă standardul </w:t>
      </w:r>
      <w:r w:rsidRPr="009C157D">
        <w:rPr>
          <w:rFonts w:ascii="Cambria" w:hAnsi="Cambria"/>
          <w:szCs w:val="24"/>
        </w:rPr>
        <w:t>SR 13433:1999.</w:t>
      </w:r>
    </w:p>
    <w:p w14:paraId="0DAE09CB" w14:textId="01A3400C"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4D0109">
        <w:rPr>
          <w:rFonts w:ascii="Cambria" w:hAnsi="Cambria"/>
          <w:b/>
          <w:color w:val="000000"/>
          <w:szCs w:val="24"/>
        </w:rPr>
        <w:t>51</w:t>
      </w:r>
      <w:r w:rsidRPr="009C157D">
        <w:rPr>
          <w:rFonts w:ascii="Cambria" w:hAnsi="Cambria"/>
          <w:b/>
          <w:color w:val="000000"/>
          <w:szCs w:val="24"/>
        </w:rPr>
        <w:t xml:space="preserve"> </w:t>
      </w:r>
    </w:p>
    <w:p w14:paraId="68BA7A0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(1)În cazul în care stâlpii pe care se montează corpurile de </w:t>
      </w:r>
      <w:r w:rsidRPr="009C157D">
        <w:rPr>
          <w:rFonts w:ascii="Cambria" w:hAnsi="Cambria"/>
          <w:i/>
          <w:color w:val="000000"/>
          <w:szCs w:val="24"/>
        </w:rPr>
        <w:t>iluminat</w:t>
      </w:r>
      <w:r w:rsidRPr="009C157D">
        <w:rPr>
          <w:rFonts w:ascii="Cambria" w:hAnsi="Cambria"/>
          <w:color w:val="000000"/>
          <w:szCs w:val="24"/>
        </w:rPr>
        <w:t xml:space="preserve">, aparţinând sistemelor de </w:t>
      </w:r>
      <w:r w:rsidRPr="009C157D">
        <w:rPr>
          <w:rFonts w:ascii="Cambria" w:hAnsi="Cambria"/>
          <w:i/>
          <w:color w:val="000000"/>
          <w:szCs w:val="24"/>
        </w:rPr>
        <w:t>iluminat</w:t>
      </w:r>
      <w:r w:rsidRPr="009C157D">
        <w:rPr>
          <w:rFonts w:ascii="Cambria" w:hAnsi="Cambria"/>
          <w:color w:val="000000"/>
          <w:szCs w:val="24"/>
        </w:rPr>
        <w:t xml:space="preserve"> rutier, sunt situaţi între copacii plantaţi pe părţile laterale ale străzii, se va adopta o soluţie de </w:t>
      </w:r>
      <w:r w:rsidRPr="009C157D">
        <w:rPr>
          <w:rFonts w:ascii="Cambria" w:hAnsi="Cambria"/>
          <w:i/>
          <w:color w:val="000000"/>
          <w:szCs w:val="24"/>
        </w:rPr>
        <w:t>iluminat</w:t>
      </w:r>
      <w:r w:rsidRPr="009C157D">
        <w:rPr>
          <w:rFonts w:ascii="Cambria" w:hAnsi="Cambria"/>
          <w:color w:val="000000"/>
          <w:szCs w:val="24"/>
        </w:rPr>
        <w:t xml:space="preserve"> corespunzătoare astfel încât în perioada în care coroana copacilor este verde, fluxul luminos să fie astfel distribuit încât să se asigure o distribuţie uniformă a luminanţei, fără ca pe carosabil să apară pete de lumină şi umbre puternice generatoare de insecuritate şi disconfort.</w:t>
      </w:r>
    </w:p>
    <w:p w14:paraId="54E82ABE"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 funcţie de vegetaţia existentă în zona adiacentă căilor de circulaţie şi de sistemul de </w:t>
      </w:r>
      <w:r w:rsidRPr="009C157D">
        <w:rPr>
          <w:rFonts w:ascii="Cambria" w:hAnsi="Cambria"/>
          <w:i/>
          <w:color w:val="000000"/>
          <w:szCs w:val="24"/>
        </w:rPr>
        <w:t>iluminat</w:t>
      </w:r>
      <w:r w:rsidRPr="009C157D">
        <w:rPr>
          <w:rFonts w:ascii="Cambria" w:hAnsi="Cambria"/>
          <w:color w:val="000000"/>
          <w:szCs w:val="24"/>
        </w:rPr>
        <w:t xml:space="preserve"> ales, corpurile de </w:t>
      </w:r>
      <w:r w:rsidRPr="009C157D">
        <w:rPr>
          <w:rFonts w:ascii="Cambria" w:hAnsi="Cambria"/>
          <w:i/>
          <w:color w:val="000000"/>
          <w:szCs w:val="24"/>
        </w:rPr>
        <w:t>iluminat</w:t>
      </w:r>
      <w:r w:rsidRPr="009C157D">
        <w:rPr>
          <w:rFonts w:ascii="Cambria" w:hAnsi="Cambria"/>
          <w:color w:val="000000"/>
          <w:szCs w:val="24"/>
        </w:rPr>
        <w:t xml:space="preserve"> se amplasează astfel încât distribuţia fluxului luminos să nu se modifice. În acest sens, coronamentul arborilor se ajustează periodic pentru a nu apărea o neuniformitate a fluxului luminos.</w:t>
      </w:r>
    </w:p>
    <w:p w14:paraId="69BCB0CF" w14:textId="56F1C9F6"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6A12CD">
        <w:rPr>
          <w:rFonts w:ascii="Cambria" w:hAnsi="Cambria"/>
          <w:b/>
          <w:color w:val="000000"/>
          <w:szCs w:val="24"/>
        </w:rPr>
        <w:t>52</w:t>
      </w:r>
      <w:r w:rsidRPr="009C157D">
        <w:rPr>
          <w:rFonts w:ascii="Cambria" w:hAnsi="Cambria"/>
          <w:b/>
          <w:color w:val="000000"/>
          <w:szCs w:val="24"/>
        </w:rPr>
        <w:t xml:space="preserve"> </w:t>
      </w:r>
    </w:p>
    <w:p w14:paraId="06D7E3B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Poziţionarea corpurilor de </w:t>
      </w:r>
      <w:r w:rsidRPr="009C157D">
        <w:rPr>
          <w:rFonts w:ascii="Cambria" w:hAnsi="Cambria"/>
          <w:i/>
          <w:color w:val="000000"/>
          <w:szCs w:val="24"/>
        </w:rPr>
        <w:t>iluminat</w:t>
      </w:r>
      <w:r w:rsidRPr="009C157D">
        <w:rPr>
          <w:rFonts w:ascii="Cambria" w:hAnsi="Cambria"/>
          <w:color w:val="000000"/>
          <w:szCs w:val="24"/>
        </w:rPr>
        <w:t xml:space="preserve"> rutier se face la un unghi de montaj cât mai mic astfel încât să se realizeze o dirijare corespunzătoare a fluxului luminos către carosabil şi pentru ca acel corp de </w:t>
      </w:r>
      <w:r w:rsidRPr="009C157D">
        <w:rPr>
          <w:rFonts w:ascii="Cambria" w:hAnsi="Cambria"/>
          <w:i/>
          <w:color w:val="000000"/>
          <w:szCs w:val="24"/>
        </w:rPr>
        <w:t>iluminat</w:t>
      </w:r>
      <w:r w:rsidRPr="009C157D">
        <w:rPr>
          <w:rFonts w:ascii="Cambria" w:hAnsi="Cambria"/>
          <w:color w:val="000000"/>
          <w:szCs w:val="24"/>
        </w:rPr>
        <w:t xml:space="preserve"> să nu producă orbirea participanţilor la circulaţia rutieră sau pietonală, asigurându-se în acelaşi timp şi uniformitatea necesară.</w:t>
      </w:r>
    </w:p>
    <w:p w14:paraId="2347E09D" w14:textId="735BD944"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714CBF">
        <w:rPr>
          <w:rFonts w:ascii="Cambria" w:hAnsi="Cambria"/>
          <w:b/>
          <w:color w:val="000000"/>
          <w:szCs w:val="24"/>
        </w:rPr>
        <w:t>53</w:t>
      </w:r>
      <w:r w:rsidRPr="009C157D">
        <w:rPr>
          <w:rFonts w:ascii="Cambria" w:hAnsi="Cambria"/>
          <w:b/>
          <w:color w:val="000000"/>
          <w:szCs w:val="24"/>
        </w:rPr>
        <w:t xml:space="preserve"> </w:t>
      </w:r>
    </w:p>
    <w:p w14:paraId="1780A78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w:t>
      </w:r>
      <w:r w:rsidRPr="009C157D">
        <w:rPr>
          <w:rFonts w:ascii="Cambria" w:hAnsi="Cambria"/>
          <w:color w:val="000000"/>
          <w:szCs w:val="24"/>
        </w:rPr>
        <w:t xml:space="preserve"> căilor de circulaţie foarte late, prevăzute cu arbori de dimensiuni medii, se va realiza prin amplasarea surselor de lumină în linie cu arborii şi nu în spatele lor; coronamentul arborilor trebuie să nu modifice distribuţia fluxului luminos, iar vegetaţia trebuie ajustată periodic.</w:t>
      </w:r>
    </w:p>
    <w:p w14:paraId="3DA88EC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 cazul arborilor de înălţime mică, se va utiliza distribuţia axială a corpurilor de </w:t>
      </w:r>
      <w:r w:rsidRPr="009C157D">
        <w:rPr>
          <w:rFonts w:ascii="Cambria" w:hAnsi="Cambria"/>
          <w:i/>
          <w:color w:val="000000"/>
          <w:szCs w:val="24"/>
        </w:rPr>
        <w:t>iluminat</w:t>
      </w:r>
      <w:r w:rsidRPr="009C157D">
        <w:rPr>
          <w:rFonts w:ascii="Cambria" w:hAnsi="Cambria"/>
          <w:color w:val="000000"/>
          <w:szCs w:val="24"/>
        </w:rPr>
        <w:t>.</w:t>
      </w:r>
    </w:p>
    <w:p w14:paraId="06798DB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(3)În cazul arborilor de înălţime mare sursele de lumină se vor amplasa sub coroană, la nivelul ultimelor ramuri, dacă în urma calculelor rezultă că soluţia este acceptabilă.</w:t>
      </w:r>
    </w:p>
    <w:p w14:paraId="003E1B7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(4)Pentru căile de circulaţie cu arbori pe ambele părţi se va utiliza, de regulă, </w:t>
      </w:r>
      <w:r w:rsidRPr="009C157D">
        <w:rPr>
          <w:rFonts w:ascii="Cambria" w:hAnsi="Cambria"/>
          <w:i/>
          <w:color w:val="000000"/>
          <w:szCs w:val="24"/>
        </w:rPr>
        <w:t>iluminatul</w:t>
      </w:r>
      <w:r w:rsidRPr="009C157D">
        <w:rPr>
          <w:rFonts w:ascii="Cambria" w:hAnsi="Cambria"/>
          <w:color w:val="000000"/>
          <w:szCs w:val="24"/>
        </w:rPr>
        <w:t xml:space="preserve"> de tip axial.</w:t>
      </w:r>
    </w:p>
    <w:p w14:paraId="69AF8ADA" w14:textId="7AE0D9EC" w:rsidR="00983625" w:rsidRPr="009C157D" w:rsidRDefault="00DD6964" w:rsidP="009C157D">
      <w:pPr>
        <w:spacing w:before="26" w:after="0"/>
        <w:jc w:val="both"/>
        <w:rPr>
          <w:rFonts w:ascii="Cambria" w:hAnsi="Cambria"/>
          <w:color w:val="000000"/>
          <w:szCs w:val="24"/>
        </w:rPr>
      </w:pPr>
      <w:r w:rsidRPr="009C157D">
        <w:rPr>
          <w:rFonts w:ascii="Cambria" w:hAnsi="Cambria"/>
          <w:color w:val="000000"/>
          <w:szCs w:val="24"/>
        </w:rPr>
        <w:t xml:space="preserve">(5)Iluminarea aleilor din parcuri se va realiza, de regulă, cu corpuri de </w:t>
      </w:r>
      <w:r w:rsidRPr="009C157D">
        <w:rPr>
          <w:rFonts w:ascii="Cambria" w:hAnsi="Cambria"/>
          <w:i/>
          <w:color w:val="000000"/>
          <w:szCs w:val="24"/>
        </w:rPr>
        <w:t>iluminat</w:t>
      </w:r>
      <w:r w:rsidRPr="009C157D">
        <w:rPr>
          <w:rFonts w:ascii="Cambria" w:hAnsi="Cambria"/>
          <w:color w:val="000000"/>
          <w:szCs w:val="24"/>
        </w:rPr>
        <w:t xml:space="preserve"> montate pe stâlpi având o înălţime de 3-6 m de la sol.</w:t>
      </w:r>
    </w:p>
    <w:p w14:paraId="0E6EAE02" w14:textId="1A8CF18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F20E72">
        <w:rPr>
          <w:rFonts w:ascii="Cambria" w:hAnsi="Cambria"/>
          <w:b/>
          <w:color w:val="000000"/>
          <w:szCs w:val="24"/>
        </w:rPr>
        <w:t>54</w:t>
      </w:r>
      <w:r w:rsidRPr="009C157D">
        <w:rPr>
          <w:rFonts w:ascii="Cambria" w:hAnsi="Cambria"/>
          <w:b/>
          <w:color w:val="000000"/>
          <w:szCs w:val="24"/>
        </w:rPr>
        <w:t xml:space="preserve"> </w:t>
      </w:r>
    </w:p>
    <w:p w14:paraId="7DB2734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(1)Pe căile de circulaţie, nivelul de luminanţă trebuie să asigure perceperea obstacolelor şi detaliilor în mod distinct, în timp util şi cu siguranţă.</w:t>
      </w:r>
    </w:p>
    <w:p w14:paraId="41FCEE8A"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(2)Pentru realizarea cerinţelor de la alin. (1) valoarea contrastului dintre obiectele ce trebuie percepute şi fondul pe care se situează trebuie să aibă valori cuprinse între 0,2-0,5.</w:t>
      </w:r>
    </w:p>
    <w:p w14:paraId="1F580145"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(3)Nivelul de luminanţă va fi menţinut în timp prin întreţinerea la perioade specificate a instalaţiilor de </w:t>
      </w:r>
      <w:r w:rsidRPr="009C157D">
        <w:rPr>
          <w:rFonts w:ascii="Cambria" w:hAnsi="Cambria"/>
          <w:i/>
          <w:color w:val="000000"/>
          <w:szCs w:val="24"/>
        </w:rPr>
        <w:t>iluminat</w:t>
      </w:r>
      <w:r w:rsidRPr="009C157D">
        <w:rPr>
          <w:rFonts w:ascii="Cambria" w:hAnsi="Cambria"/>
          <w:color w:val="000000"/>
          <w:szCs w:val="24"/>
        </w:rPr>
        <w:t xml:space="preserve">, luându-se măsuri pentru înlocuirea lămpilor uzate, curăţarea lămpilor şi a corpurilor de </w:t>
      </w:r>
      <w:r w:rsidRPr="009C157D">
        <w:rPr>
          <w:rFonts w:ascii="Cambria" w:hAnsi="Cambria"/>
          <w:i/>
          <w:color w:val="000000"/>
          <w:szCs w:val="24"/>
        </w:rPr>
        <w:t>iluminat</w:t>
      </w:r>
      <w:r w:rsidRPr="009C157D">
        <w:rPr>
          <w:rFonts w:ascii="Cambria" w:hAnsi="Cambria"/>
          <w:color w:val="000000"/>
          <w:szCs w:val="24"/>
        </w:rPr>
        <w:t>, asigurându-se factorul de menţinere stabilit în caietul de sarcini.</w:t>
      </w:r>
    </w:p>
    <w:p w14:paraId="64B394CF" w14:textId="77777777" w:rsidR="00250C43" w:rsidRDefault="00250C43" w:rsidP="009C157D">
      <w:pPr>
        <w:spacing w:before="80" w:after="0"/>
        <w:jc w:val="both"/>
        <w:rPr>
          <w:rFonts w:ascii="Cambria" w:hAnsi="Cambria"/>
          <w:b/>
          <w:color w:val="000000"/>
          <w:szCs w:val="24"/>
        </w:rPr>
      </w:pPr>
    </w:p>
    <w:p w14:paraId="11132903" w14:textId="77777777" w:rsidR="00250C43" w:rsidRDefault="00250C43" w:rsidP="009C157D">
      <w:pPr>
        <w:spacing w:before="80" w:after="0"/>
        <w:jc w:val="both"/>
        <w:rPr>
          <w:rFonts w:ascii="Cambria" w:hAnsi="Cambria"/>
          <w:b/>
          <w:color w:val="000000"/>
          <w:szCs w:val="24"/>
        </w:rPr>
      </w:pPr>
    </w:p>
    <w:p w14:paraId="0E358571" w14:textId="5860B52B"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F20E72">
        <w:rPr>
          <w:rFonts w:ascii="Cambria" w:hAnsi="Cambria"/>
          <w:b/>
          <w:color w:val="000000"/>
          <w:szCs w:val="24"/>
        </w:rPr>
        <w:t>5</w:t>
      </w:r>
      <w:r w:rsidRPr="009C157D">
        <w:rPr>
          <w:rFonts w:ascii="Cambria" w:hAnsi="Cambria"/>
          <w:b/>
          <w:color w:val="000000"/>
          <w:szCs w:val="24"/>
        </w:rPr>
        <w:t xml:space="preserve">5 </w:t>
      </w:r>
    </w:p>
    <w:p w14:paraId="364CFD91" w14:textId="2C9D8789"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(1)Operatorii serviciului de </w:t>
      </w:r>
      <w:r w:rsidRPr="009C157D">
        <w:rPr>
          <w:rFonts w:ascii="Cambria" w:hAnsi="Cambria"/>
          <w:i/>
          <w:color w:val="000000"/>
          <w:szCs w:val="24"/>
        </w:rPr>
        <w:t>iluminat public</w:t>
      </w:r>
      <w:r w:rsidRPr="009C157D">
        <w:rPr>
          <w:rFonts w:ascii="Cambria" w:hAnsi="Cambria"/>
          <w:color w:val="000000"/>
          <w:szCs w:val="24"/>
        </w:rPr>
        <w:t xml:space="preserve"> </w:t>
      </w:r>
      <w:r w:rsidR="00F20E72">
        <w:rPr>
          <w:rFonts w:ascii="Cambria" w:hAnsi="Cambria"/>
          <w:color w:val="000000"/>
          <w:szCs w:val="24"/>
        </w:rPr>
        <w:t>pot</w:t>
      </w:r>
      <w:r w:rsidRPr="009C157D">
        <w:rPr>
          <w:rFonts w:ascii="Cambria" w:hAnsi="Cambria"/>
          <w:color w:val="000000"/>
          <w:szCs w:val="24"/>
        </w:rPr>
        <w:t xml:space="preserve"> executa</w:t>
      </w:r>
      <w:r w:rsidR="00F20E72">
        <w:rPr>
          <w:rFonts w:ascii="Cambria" w:hAnsi="Cambria"/>
          <w:color w:val="000000"/>
          <w:szCs w:val="24"/>
        </w:rPr>
        <w:t>, după caz</w:t>
      </w:r>
      <w:r w:rsidRPr="009C157D">
        <w:rPr>
          <w:rFonts w:ascii="Cambria" w:hAnsi="Cambria"/>
          <w:color w:val="000000"/>
          <w:szCs w:val="24"/>
        </w:rPr>
        <w:t xml:space="preserve"> modificările necesare în sistemul de </w:t>
      </w:r>
      <w:r w:rsidRPr="009C157D">
        <w:rPr>
          <w:rFonts w:ascii="Cambria" w:hAnsi="Cambria"/>
          <w:i/>
          <w:color w:val="000000"/>
          <w:szCs w:val="24"/>
        </w:rPr>
        <w:t>iluminat public</w:t>
      </w:r>
      <w:r w:rsidRPr="009C157D">
        <w:rPr>
          <w:rFonts w:ascii="Cambria" w:hAnsi="Cambria"/>
          <w:color w:val="000000"/>
          <w:szCs w:val="24"/>
        </w:rPr>
        <w:t xml:space="preserve"> pentru asigurarea respectării condiţiilor de </w:t>
      </w:r>
      <w:r w:rsidRPr="009C157D">
        <w:rPr>
          <w:rFonts w:ascii="Cambria" w:hAnsi="Cambria"/>
          <w:i/>
          <w:color w:val="000000"/>
          <w:szCs w:val="24"/>
        </w:rPr>
        <w:t>iluminat</w:t>
      </w:r>
      <w:r w:rsidRPr="009C157D">
        <w:rPr>
          <w:rFonts w:ascii="Cambria" w:hAnsi="Cambria"/>
          <w:color w:val="000000"/>
          <w:szCs w:val="24"/>
        </w:rPr>
        <w:t xml:space="preserve">, având ca referinţă standardul </w:t>
      </w:r>
      <w:r w:rsidRPr="009C157D">
        <w:rPr>
          <w:rFonts w:ascii="Cambria" w:hAnsi="Cambria"/>
          <w:szCs w:val="24"/>
        </w:rPr>
        <w:t>SR 13433:1999.</w:t>
      </w:r>
    </w:p>
    <w:p w14:paraId="42A88263"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F5A86">
        <w:rPr>
          <w:rFonts w:ascii="Cambria" w:hAnsi="Cambria"/>
          <w:bCs/>
          <w:color w:val="000000"/>
          <w:szCs w:val="24"/>
        </w:rPr>
        <w:t xml:space="preserve">Condiţiile de </w:t>
      </w:r>
      <w:r w:rsidRPr="009F5A86">
        <w:rPr>
          <w:rFonts w:ascii="Cambria" w:hAnsi="Cambria"/>
          <w:bCs/>
          <w:i/>
          <w:color w:val="000000"/>
          <w:szCs w:val="24"/>
        </w:rPr>
        <w:t>iluminat</w:t>
      </w:r>
      <w:r w:rsidRPr="009F5A86">
        <w:rPr>
          <w:rFonts w:ascii="Cambria" w:hAnsi="Cambria"/>
          <w:bCs/>
          <w:color w:val="000000"/>
          <w:szCs w:val="24"/>
        </w:rPr>
        <w:t xml:space="preserve"> privind luminanţa medie, uniformitatea generală a luminanţei, indicele de prag, uniformitatea longitudinală a luminanţei, raportul de zonă alăturată, luminanţa zonei de acces, raportul dintre luminanţa la începutul zonei de prag şi luminanţa zonei de acces, luminanţa zonei de tranziţie, luminanţa zonei interioare, luminanţa zonei de ieşire, iluminarea medie, uniformitatea generală a iluminării, iluminarea minimă, după caz, vor avea valori cu referinţă la standardul </w:t>
      </w:r>
      <w:r w:rsidRPr="009F5A86">
        <w:rPr>
          <w:rFonts w:ascii="Cambria" w:hAnsi="Cambria"/>
          <w:bCs/>
          <w:szCs w:val="24"/>
        </w:rPr>
        <w:t>SR 13433:1999</w:t>
      </w:r>
      <w:r w:rsidRPr="009F5A86">
        <w:rPr>
          <w:rFonts w:ascii="Cambria" w:hAnsi="Cambria"/>
          <w:bCs/>
          <w:color w:val="000000"/>
          <w:szCs w:val="24"/>
        </w:rPr>
        <w:t xml:space="preserve"> pentru:</w:t>
      </w:r>
    </w:p>
    <w:p w14:paraId="559EDA3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a)clasa sistemului de </w:t>
      </w:r>
      <w:r w:rsidRPr="009C157D">
        <w:rPr>
          <w:rFonts w:ascii="Cambria" w:hAnsi="Cambria"/>
          <w:i/>
          <w:color w:val="000000"/>
          <w:szCs w:val="24"/>
        </w:rPr>
        <w:t>iluminat</w:t>
      </w:r>
      <w:r w:rsidRPr="009C157D">
        <w:rPr>
          <w:rFonts w:ascii="Cambria" w:hAnsi="Cambria"/>
          <w:color w:val="000000"/>
          <w:szCs w:val="24"/>
        </w:rPr>
        <w:t xml:space="preserve"> pentru categoria căi de circulaţie destinate traficului rutier;</w:t>
      </w:r>
    </w:p>
    <w:p w14:paraId="4A26706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b)clasa sistemului de </w:t>
      </w:r>
      <w:r w:rsidRPr="009C157D">
        <w:rPr>
          <w:rFonts w:ascii="Cambria" w:hAnsi="Cambria"/>
          <w:i/>
          <w:color w:val="000000"/>
          <w:szCs w:val="24"/>
        </w:rPr>
        <w:t>iluminat</w:t>
      </w:r>
      <w:r w:rsidRPr="009C157D">
        <w:rPr>
          <w:rFonts w:ascii="Cambria" w:hAnsi="Cambria"/>
          <w:color w:val="000000"/>
          <w:szCs w:val="24"/>
        </w:rPr>
        <w:t xml:space="preserve"> pentru zonele de risc;</w:t>
      </w:r>
    </w:p>
    <w:p w14:paraId="3FB32C5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c)clasa sistemului de </w:t>
      </w:r>
      <w:r w:rsidRPr="009C157D">
        <w:rPr>
          <w:rFonts w:ascii="Cambria" w:hAnsi="Cambria"/>
          <w:i/>
          <w:color w:val="000000"/>
          <w:szCs w:val="24"/>
        </w:rPr>
        <w:t>iluminat</w:t>
      </w:r>
      <w:r w:rsidRPr="009C157D">
        <w:rPr>
          <w:rFonts w:ascii="Cambria" w:hAnsi="Cambria"/>
          <w:color w:val="000000"/>
          <w:szCs w:val="24"/>
        </w:rPr>
        <w:t xml:space="preserve"> pentru căile de circulaţie destinate traficului pietonal şi pistelor pentru biciclete.</w:t>
      </w:r>
    </w:p>
    <w:p w14:paraId="57B9927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(3)La montarea reclamelor luminoase în zona de exploatare a sistemului de </w:t>
      </w:r>
      <w:r w:rsidRPr="009C157D">
        <w:rPr>
          <w:rFonts w:ascii="Cambria" w:hAnsi="Cambria"/>
          <w:i/>
          <w:color w:val="000000"/>
          <w:szCs w:val="24"/>
        </w:rPr>
        <w:t>iluminat public</w:t>
      </w:r>
      <w:r w:rsidRPr="009C157D">
        <w:rPr>
          <w:rFonts w:ascii="Cambria" w:hAnsi="Cambria"/>
          <w:color w:val="000000"/>
          <w:szCs w:val="24"/>
        </w:rPr>
        <w:t xml:space="preserve"> se va obţine în prealabil avizul operatorului serviciului de </w:t>
      </w:r>
      <w:r w:rsidRPr="009C157D">
        <w:rPr>
          <w:rFonts w:ascii="Cambria" w:hAnsi="Cambria"/>
          <w:i/>
          <w:color w:val="000000"/>
          <w:szCs w:val="24"/>
        </w:rPr>
        <w:t>iluminat public</w:t>
      </w:r>
      <w:r w:rsidRPr="009C157D">
        <w:rPr>
          <w:rFonts w:ascii="Cambria" w:hAnsi="Cambria"/>
          <w:color w:val="000000"/>
          <w:szCs w:val="24"/>
        </w:rPr>
        <w:t xml:space="preserve"> privind sursele de lumină utilizabile din punctul de vedere al iluminării maxime admisibile, temperaturii de culoare corelată, al culorii surselor de </w:t>
      </w:r>
      <w:r w:rsidRPr="009C157D">
        <w:rPr>
          <w:rFonts w:ascii="Cambria" w:hAnsi="Cambria"/>
          <w:i/>
          <w:color w:val="000000"/>
          <w:szCs w:val="24"/>
        </w:rPr>
        <w:t>iluminat</w:t>
      </w:r>
      <w:r w:rsidRPr="009C157D">
        <w:rPr>
          <w:rFonts w:ascii="Cambria" w:hAnsi="Cambria"/>
          <w:color w:val="000000"/>
          <w:szCs w:val="24"/>
        </w:rPr>
        <w:t xml:space="preserve"> şi al poziţionării acestora faţă de traficul rutier, în vederea evitării distragerii atenţiei participanţilor la trafic şi a armonizării culorilor reclamelor luminoase cu cele utilizate la </w:t>
      </w:r>
      <w:r w:rsidRPr="009C157D">
        <w:rPr>
          <w:rFonts w:ascii="Cambria" w:hAnsi="Cambria"/>
          <w:i/>
          <w:color w:val="000000"/>
          <w:szCs w:val="24"/>
        </w:rPr>
        <w:t>iluminatul public</w:t>
      </w:r>
      <w:r w:rsidRPr="009C157D">
        <w:rPr>
          <w:rFonts w:ascii="Cambria" w:hAnsi="Cambria"/>
          <w:color w:val="000000"/>
          <w:szCs w:val="24"/>
        </w:rPr>
        <w:t>.</w:t>
      </w:r>
    </w:p>
    <w:p w14:paraId="05341521" w14:textId="08305145"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(4)Autorităţile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095F88" w:rsidRPr="009C157D">
        <w:rPr>
          <w:rFonts w:ascii="Cambria" w:hAnsi="Cambria"/>
          <w:color w:val="000000"/>
          <w:szCs w:val="24"/>
        </w:rPr>
        <w:t xml:space="preserve">ale municipiului Târgu Secuiesc </w:t>
      </w:r>
      <w:r w:rsidRPr="009C157D">
        <w:rPr>
          <w:rFonts w:ascii="Cambria" w:hAnsi="Cambria"/>
          <w:color w:val="000000"/>
          <w:szCs w:val="24"/>
        </w:rPr>
        <w:t xml:space="preserve">eliberează autorizaţia de construire pentru montarea firmelor luminoase numai pe baza avizului operatorului de </w:t>
      </w:r>
      <w:r w:rsidRPr="009C157D">
        <w:rPr>
          <w:rFonts w:ascii="Cambria" w:hAnsi="Cambria"/>
          <w:i/>
          <w:color w:val="000000"/>
          <w:szCs w:val="24"/>
        </w:rPr>
        <w:t>iluminat public</w:t>
      </w:r>
      <w:r w:rsidRPr="009C157D">
        <w:rPr>
          <w:rFonts w:ascii="Cambria" w:hAnsi="Cambria"/>
          <w:color w:val="000000"/>
          <w:szCs w:val="24"/>
        </w:rPr>
        <w:t xml:space="preserve"> care are răspunderea corelării surselor de </w:t>
      </w:r>
      <w:r w:rsidRPr="009C157D">
        <w:rPr>
          <w:rFonts w:ascii="Cambria" w:hAnsi="Cambria"/>
          <w:i/>
          <w:color w:val="000000"/>
          <w:szCs w:val="24"/>
        </w:rPr>
        <w:t>iluminat</w:t>
      </w:r>
      <w:r w:rsidRPr="009C157D">
        <w:rPr>
          <w:rFonts w:ascii="Cambria" w:hAnsi="Cambria"/>
          <w:color w:val="000000"/>
          <w:szCs w:val="24"/>
        </w:rPr>
        <w:t xml:space="preserve"> pentru creşterea gradului de siguranţă a circulaţiei.</w:t>
      </w:r>
    </w:p>
    <w:p w14:paraId="3A1B542D" w14:textId="1FB670CF"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(5)Montarea corpurilor de </w:t>
      </w:r>
      <w:r w:rsidRPr="009C157D">
        <w:rPr>
          <w:rFonts w:ascii="Cambria" w:hAnsi="Cambria"/>
          <w:i/>
          <w:color w:val="000000"/>
          <w:szCs w:val="24"/>
        </w:rPr>
        <w:t>iluminat</w:t>
      </w:r>
      <w:r w:rsidRPr="009C157D">
        <w:rPr>
          <w:rFonts w:ascii="Cambria" w:hAnsi="Cambria"/>
          <w:color w:val="000000"/>
          <w:szCs w:val="24"/>
        </w:rPr>
        <w:t xml:space="preserve"> pe clădiri, în gospodăriile populaţiei sau pe stâlpii din curţile agenţilor economici în apropierea drumurilor </w:t>
      </w:r>
      <w:r w:rsidRPr="009C157D">
        <w:rPr>
          <w:rFonts w:ascii="Cambria" w:hAnsi="Cambria"/>
          <w:i/>
          <w:color w:val="000000"/>
          <w:szCs w:val="24"/>
        </w:rPr>
        <w:t>publice</w:t>
      </w:r>
      <w:r w:rsidRPr="009C157D">
        <w:rPr>
          <w:rFonts w:ascii="Cambria" w:hAnsi="Cambria"/>
          <w:color w:val="000000"/>
          <w:szCs w:val="24"/>
        </w:rPr>
        <w:t xml:space="preserve"> se poate realiza numai pe baza avizului autorităţii administraţiei </w:t>
      </w:r>
      <w:r w:rsidRPr="009C157D">
        <w:rPr>
          <w:rFonts w:ascii="Cambria" w:hAnsi="Cambria"/>
          <w:i/>
          <w:color w:val="000000"/>
          <w:szCs w:val="24"/>
        </w:rPr>
        <w:t>publice</w:t>
      </w:r>
      <w:r w:rsidRPr="009C157D">
        <w:rPr>
          <w:rFonts w:ascii="Cambria" w:hAnsi="Cambria"/>
          <w:color w:val="000000"/>
          <w:szCs w:val="24"/>
        </w:rPr>
        <w:t xml:space="preserve"> locale</w:t>
      </w:r>
      <w:r w:rsidR="00EC627E" w:rsidRPr="009C157D">
        <w:rPr>
          <w:rFonts w:ascii="Cambria" w:hAnsi="Cambria"/>
          <w:color w:val="000000"/>
          <w:szCs w:val="24"/>
        </w:rPr>
        <w:t xml:space="preserve"> ale municipiului Târgu Secuiesc</w:t>
      </w:r>
      <w:r w:rsidRPr="009C157D">
        <w:rPr>
          <w:rFonts w:ascii="Cambria" w:hAnsi="Cambria"/>
          <w:color w:val="000000"/>
          <w:szCs w:val="24"/>
        </w:rPr>
        <w:t xml:space="preserve">, care va verifica dacă modul în care se realizează montarea, tipul corpului de </w:t>
      </w:r>
      <w:r w:rsidRPr="009C157D">
        <w:rPr>
          <w:rFonts w:ascii="Cambria" w:hAnsi="Cambria"/>
          <w:i/>
          <w:color w:val="000000"/>
          <w:szCs w:val="24"/>
        </w:rPr>
        <w:t>iluminat</w:t>
      </w:r>
      <w:r w:rsidRPr="009C157D">
        <w:rPr>
          <w:rFonts w:ascii="Cambria" w:hAnsi="Cambria"/>
          <w:color w:val="000000"/>
          <w:szCs w:val="24"/>
        </w:rPr>
        <w:t xml:space="preserve"> şi/sau puterea acestuia poate să producă fenomenul de orbire al participanţilor la trafic în localităţi, în zonele în care nu se realizează </w:t>
      </w:r>
      <w:r w:rsidRPr="009C157D">
        <w:rPr>
          <w:rFonts w:ascii="Cambria" w:hAnsi="Cambria"/>
          <w:i/>
          <w:color w:val="000000"/>
          <w:szCs w:val="24"/>
        </w:rPr>
        <w:t>iluminat public</w:t>
      </w:r>
      <w:r w:rsidRPr="009C157D">
        <w:rPr>
          <w:rFonts w:ascii="Cambria" w:hAnsi="Cambria"/>
          <w:color w:val="000000"/>
          <w:szCs w:val="24"/>
        </w:rPr>
        <w:t xml:space="preserve"> şi mai ales în afara acestora.</w:t>
      </w:r>
    </w:p>
    <w:p w14:paraId="45791D3C" w14:textId="76044D6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D0015C">
        <w:rPr>
          <w:rFonts w:ascii="Cambria" w:hAnsi="Cambria"/>
          <w:b/>
          <w:color w:val="000000"/>
          <w:szCs w:val="24"/>
        </w:rPr>
        <w:t>5</w:t>
      </w:r>
      <w:r w:rsidRPr="009C157D">
        <w:rPr>
          <w:rFonts w:ascii="Cambria" w:hAnsi="Cambria"/>
          <w:b/>
          <w:color w:val="000000"/>
          <w:szCs w:val="24"/>
        </w:rPr>
        <w:t xml:space="preserve">6 </w:t>
      </w:r>
    </w:p>
    <w:p w14:paraId="52636D4C"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(1)Pentru realizarea unei uniformităţi satisfăcătoare a repartiţiei luminanţei pe suprafaţa căii de circulaţie, corpurile de </w:t>
      </w:r>
      <w:r w:rsidRPr="009C157D">
        <w:rPr>
          <w:rFonts w:ascii="Cambria" w:hAnsi="Cambria"/>
          <w:i/>
          <w:color w:val="000000"/>
          <w:szCs w:val="24"/>
        </w:rPr>
        <w:t>iluminat</w:t>
      </w:r>
      <w:r w:rsidRPr="009C157D">
        <w:rPr>
          <w:rFonts w:ascii="Cambria" w:hAnsi="Cambria"/>
          <w:color w:val="000000"/>
          <w:szCs w:val="24"/>
        </w:rPr>
        <w:t xml:space="preserve"> vor fi astfel amplasate încât să asigure parametrii luminotehnici normaţi, având ca referinţă standardul </w:t>
      </w:r>
      <w:r w:rsidRPr="009C157D">
        <w:rPr>
          <w:rFonts w:ascii="Cambria" w:hAnsi="Cambria"/>
          <w:szCs w:val="24"/>
        </w:rPr>
        <w:t>SR 13433:1999.</w:t>
      </w:r>
    </w:p>
    <w:p w14:paraId="4B64E908"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F5A86">
        <w:rPr>
          <w:rFonts w:ascii="Cambria" w:hAnsi="Cambria"/>
          <w:bCs/>
          <w:color w:val="000000"/>
          <w:szCs w:val="24"/>
        </w:rPr>
        <w:t xml:space="preserve">Amplasarea corpurilor de </w:t>
      </w:r>
      <w:r w:rsidRPr="009F5A86">
        <w:rPr>
          <w:rFonts w:ascii="Cambria" w:hAnsi="Cambria"/>
          <w:bCs/>
          <w:i/>
          <w:color w:val="000000"/>
          <w:szCs w:val="24"/>
        </w:rPr>
        <w:t>iluminat</w:t>
      </w:r>
      <w:r w:rsidRPr="009F5A86">
        <w:rPr>
          <w:rFonts w:ascii="Cambria" w:hAnsi="Cambria"/>
          <w:bCs/>
          <w:color w:val="000000"/>
          <w:szCs w:val="24"/>
        </w:rPr>
        <w:t xml:space="preserve"> se va realiza, în funcţie de cerinţele şi condiţiile în care se realizează </w:t>
      </w:r>
      <w:r w:rsidRPr="009F5A86">
        <w:rPr>
          <w:rFonts w:ascii="Cambria" w:hAnsi="Cambria"/>
          <w:bCs/>
          <w:i/>
          <w:color w:val="000000"/>
          <w:szCs w:val="24"/>
        </w:rPr>
        <w:t>iluminatul public</w:t>
      </w:r>
      <w:r w:rsidRPr="009F5A86">
        <w:rPr>
          <w:rFonts w:ascii="Cambria" w:hAnsi="Cambria"/>
          <w:bCs/>
          <w:color w:val="000000"/>
          <w:szCs w:val="24"/>
        </w:rPr>
        <w:t>, în unul dintre următoarele moduri:</w:t>
      </w:r>
    </w:p>
    <w:p w14:paraId="794CAB6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a)unilateral;</w:t>
      </w:r>
    </w:p>
    <w:p w14:paraId="0D57690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b)bilateral alternat;</w:t>
      </w:r>
    </w:p>
    <w:p w14:paraId="6D65F63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c)bilateral faţă în faţă;</w:t>
      </w:r>
    </w:p>
    <w:p w14:paraId="7BA32AF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d)axial;</w:t>
      </w:r>
    </w:p>
    <w:p w14:paraId="3DB42C2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e)central;</w:t>
      </w:r>
    </w:p>
    <w:p w14:paraId="440EE00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f)catenar.</w:t>
      </w:r>
    </w:p>
    <w:p w14:paraId="09B67E03" w14:textId="47AAE17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D0015C">
        <w:rPr>
          <w:rFonts w:ascii="Cambria" w:hAnsi="Cambria"/>
          <w:b/>
          <w:color w:val="000000"/>
          <w:szCs w:val="24"/>
        </w:rPr>
        <w:t>5</w:t>
      </w:r>
      <w:r w:rsidRPr="009C157D">
        <w:rPr>
          <w:rFonts w:ascii="Cambria" w:hAnsi="Cambria"/>
          <w:b/>
          <w:color w:val="000000"/>
          <w:szCs w:val="24"/>
        </w:rPr>
        <w:t xml:space="preserve">7 </w:t>
      </w:r>
    </w:p>
    <w:p w14:paraId="390CF56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Iluminatul public</w:t>
      </w:r>
      <w:r w:rsidRPr="009C157D">
        <w:rPr>
          <w:rFonts w:ascii="Cambria" w:hAnsi="Cambria"/>
          <w:color w:val="000000"/>
          <w:szCs w:val="24"/>
        </w:rPr>
        <w:t xml:space="preserve"> al căilor de circulaţie va fi realizat ţinându-se cont de încadrarea în clasele sistemului de </w:t>
      </w:r>
      <w:r w:rsidRPr="009C157D">
        <w:rPr>
          <w:rFonts w:ascii="Cambria" w:hAnsi="Cambria"/>
          <w:i/>
          <w:color w:val="000000"/>
          <w:szCs w:val="24"/>
        </w:rPr>
        <w:t>iluminat</w:t>
      </w:r>
      <w:r w:rsidRPr="009C157D">
        <w:rPr>
          <w:rFonts w:ascii="Cambria" w:hAnsi="Cambria"/>
          <w:color w:val="000000"/>
          <w:szCs w:val="24"/>
        </w:rPr>
        <w:t>, în funcţie de categoria şi configuraţia căii de circulaţie, de intensitatea traficului rutier şi de dirijarea circulaţiei rutiere, conform normelor în vigoare, putând fi luate în considerare şi standardele naţionale.</w:t>
      </w:r>
    </w:p>
    <w:p w14:paraId="554526D2" w14:textId="5189E9AD" w:rsidR="00983625" w:rsidRDefault="00DD6964" w:rsidP="009C157D">
      <w:pPr>
        <w:spacing w:before="26" w:after="0"/>
        <w:jc w:val="both"/>
        <w:rPr>
          <w:rFonts w:ascii="Cambria" w:hAnsi="Cambria"/>
          <w:color w:val="000000"/>
          <w:szCs w:val="24"/>
        </w:rPr>
      </w:pPr>
      <w:r w:rsidRPr="009C157D">
        <w:rPr>
          <w:rFonts w:ascii="Cambria" w:hAnsi="Cambria"/>
          <w:color w:val="000000"/>
          <w:szCs w:val="24"/>
        </w:rPr>
        <w:t>(</w:t>
      </w:r>
      <w:r w:rsidR="007534AE" w:rsidRPr="009C157D">
        <w:rPr>
          <w:rFonts w:ascii="Cambria" w:hAnsi="Cambria"/>
          <w:color w:val="000000"/>
          <w:szCs w:val="24"/>
        </w:rPr>
        <w:t>2</w:t>
      </w:r>
      <w:r w:rsidRPr="009C157D">
        <w:rPr>
          <w:rFonts w:ascii="Cambria" w:hAnsi="Cambria"/>
          <w:color w:val="000000"/>
          <w:szCs w:val="24"/>
        </w:rPr>
        <w:t xml:space="preserve">)Tipul corpurilor de </w:t>
      </w:r>
      <w:r w:rsidRPr="009C157D">
        <w:rPr>
          <w:rFonts w:ascii="Cambria" w:hAnsi="Cambria"/>
          <w:i/>
          <w:color w:val="000000"/>
          <w:szCs w:val="24"/>
        </w:rPr>
        <w:t>iluminat</w:t>
      </w:r>
      <w:r w:rsidRPr="009C157D">
        <w:rPr>
          <w:rFonts w:ascii="Cambria" w:hAnsi="Cambria"/>
          <w:color w:val="000000"/>
          <w:szCs w:val="24"/>
        </w:rPr>
        <w:t xml:space="preserve"> şi al armăturilor pentru </w:t>
      </w:r>
      <w:r w:rsidRPr="009C157D">
        <w:rPr>
          <w:rFonts w:ascii="Cambria" w:hAnsi="Cambria"/>
          <w:i/>
          <w:color w:val="000000"/>
          <w:szCs w:val="24"/>
        </w:rPr>
        <w:t>iluminat</w:t>
      </w:r>
      <w:r w:rsidRPr="009C157D">
        <w:rPr>
          <w:rFonts w:ascii="Cambria" w:hAnsi="Cambria"/>
          <w:color w:val="000000"/>
          <w:szCs w:val="24"/>
        </w:rPr>
        <w:t xml:space="preserve"> se va stabili ţinându-se cont ca durata de bună funcţionare să fie de cel puţin 10.000 de ore</w:t>
      </w:r>
      <w:r w:rsidR="007534AE" w:rsidRPr="009C157D">
        <w:rPr>
          <w:rFonts w:ascii="Cambria" w:hAnsi="Cambria"/>
          <w:color w:val="000000"/>
          <w:szCs w:val="24"/>
        </w:rPr>
        <w:t xml:space="preserve"> în cazul lămpilor cu descărcări și minim 50.000 ore în cazul led-urilor, iar temperatura de culoare în cazul aparatelor cu LED nu va depăși 4000K. </w:t>
      </w:r>
    </w:p>
    <w:p w14:paraId="32D67FB2" w14:textId="77777777" w:rsidR="009F5A86" w:rsidRPr="009C157D" w:rsidRDefault="009F5A86" w:rsidP="009C157D">
      <w:pPr>
        <w:spacing w:before="26" w:after="0"/>
        <w:jc w:val="both"/>
        <w:rPr>
          <w:rFonts w:ascii="Cambria" w:hAnsi="Cambria"/>
          <w:szCs w:val="24"/>
        </w:rPr>
      </w:pPr>
    </w:p>
    <w:p w14:paraId="58EF1A5B" w14:textId="4B267C2D" w:rsidR="00983625" w:rsidRDefault="00DD6964" w:rsidP="009F5A86">
      <w:pPr>
        <w:spacing w:before="80" w:after="0"/>
        <w:jc w:val="center"/>
        <w:rPr>
          <w:rFonts w:ascii="Cambria" w:hAnsi="Cambria"/>
          <w:b/>
          <w:i/>
          <w:color w:val="000000"/>
          <w:szCs w:val="24"/>
        </w:rPr>
      </w:pPr>
      <w:r w:rsidRPr="009C157D">
        <w:rPr>
          <w:rFonts w:ascii="Cambria" w:hAnsi="Cambria"/>
          <w:b/>
          <w:color w:val="000000"/>
          <w:szCs w:val="24"/>
        </w:rPr>
        <w:t>SECŢIUNEA 8:</w:t>
      </w:r>
      <w:r w:rsidR="009F5A86">
        <w:rPr>
          <w:rFonts w:ascii="Cambria" w:hAnsi="Cambria"/>
          <w:b/>
          <w:color w:val="000000"/>
          <w:szCs w:val="24"/>
        </w:rPr>
        <w:t xml:space="preserve"> </w:t>
      </w:r>
      <w:r w:rsidRPr="009C157D">
        <w:rPr>
          <w:rFonts w:ascii="Cambria" w:hAnsi="Cambria"/>
          <w:b/>
          <w:color w:val="000000"/>
          <w:szCs w:val="24"/>
        </w:rPr>
        <w:t xml:space="preserve">Exploatarea şi întreţinerea instalaţiilor de </w:t>
      </w:r>
      <w:r w:rsidRPr="009C157D">
        <w:rPr>
          <w:rFonts w:ascii="Cambria" w:hAnsi="Cambria"/>
          <w:b/>
          <w:i/>
          <w:color w:val="000000"/>
          <w:szCs w:val="24"/>
        </w:rPr>
        <w:t>iluminat public</w:t>
      </w:r>
    </w:p>
    <w:p w14:paraId="59707ADE" w14:textId="77777777" w:rsidR="009F5A86" w:rsidRPr="009C157D" w:rsidRDefault="009F5A86" w:rsidP="009C157D">
      <w:pPr>
        <w:spacing w:before="80" w:after="0"/>
        <w:jc w:val="both"/>
        <w:rPr>
          <w:rFonts w:ascii="Cambria" w:hAnsi="Cambria"/>
          <w:szCs w:val="24"/>
        </w:rPr>
      </w:pPr>
    </w:p>
    <w:p w14:paraId="67D30D9E" w14:textId="2D83AD64"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AF7E1A">
        <w:rPr>
          <w:rFonts w:ascii="Cambria" w:hAnsi="Cambria"/>
          <w:b/>
          <w:color w:val="000000"/>
          <w:szCs w:val="24"/>
        </w:rPr>
        <w:t>5</w:t>
      </w:r>
      <w:r w:rsidRPr="009C157D">
        <w:rPr>
          <w:rFonts w:ascii="Cambria" w:hAnsi="Cambria"/>
          <w:b/>
          <w:color w:val="000000"/>
          <w:szCs w:val="24"/>
        </w:rPr>
        <w:t xml:space="preserve">8 </w:t>
      </w:r>
    </w:p>
    <w:p w14:paraId="26BE4A3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În aplicarea prevederilor art. 13, pentru realizarea lucrărilor curente de exploatare, următoarea documentaţie tehnică va fi şi anexă la hotărârea de dare în administrare sau, după caz, la contractul de delegare a gestiunii:</w:t>
      </w:r>
    </w:p>
    <w:p w14:paraId="6D3184A1" w14:textId="6CCBE267" w:rsidR="00983625" w:rsidRPr="009F5A86" w:rsidRDefault="00DD6964" w:rsidP="009C157D">
      <w:pPr>
        <w:spacing w:after="0"/>
        <w:jc w:val="both"/>
        <w:rPr>
          <w:rFonts w:ascii="Cambria" w:hAnsi="Cambria"/>
          <w:bCs/>
          <w:szCs w:val="24"/>
        </w:rPr>
      </w:pPr>
      <w:r w:rsidRPr="009C157D">
        <w:rPr>
          <w:rFonts w:ascii="Cambria" w:hAnsi="Cambria"/>
          <w:color w:val="000000"/>
          <w:szCs w:val="24"/>
        </w:rPr>
        <w:t>a)</w:t>
      </w:r>
      <w:r w:rsidRPr="009F5A86">
        <w:rPr>
          <w:rFonts w:ascii="Cambria" w:hAnsi="Cambria"/>
          <w:bCs/>
          <w:color w:val="000000"/>
          <w:szCs w:val="24"/>
        </w:rPr>
        <w:t xml:space="preserve">planul instalaţiilor de </w:t>
      </w:r>
      <w:r w:rsidRPr="009F5A86">
        <w:rPr>
          <w:rFonts w:ascii="Cambria" w:hAnsi="Cambria"/>
          <w:bCs/>
          <w:i/>
          <w:color w:val="000000"/>
          <w:szCs w:val="24"/>
        </w:rPr>
        <w:t>iluminat public</w:t>
      </w:r>
      <w:r w:rsidRPr="009F5A86">
        <w:rPr>
          <w:rFonts w:ascii="Cambria" w:hAnsi="Cambria"/>
          <w:bCs/>
          <w:color w:val="000000"/>
          <w:szCs w:val="24"/>
        </w:rPr>
        <w:t xml:space="preserve"> pe care le are în exploatare, cu:</w:t>
      </w:r>
    </w:p>
    <w:p w14:paraId="1FBA093B"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posturile de transformare din care se alimentează reţeaua de </w:t>
      </w:r>
      <w:r w:rsidRPr="009C157D">
        <w:rPr>
          <w:rFonts w:ascii="Cambria" w:hAnsi="Cambria"/>
          <w:i/>
          <w:color w:val="000000"/>
          <w:szCs w:val="24"/>
        </w:rPr>
        <w:t>iluminat public</w:t>
      </w:r>
      <w:r w:rsidRPr="009C157D">
        <w:rPr>
          <w:rFonts w:ascii="Cambria" w:hAnsi="Cambria"/>
          <w:color w:val="000000"/>
          <w:szCs w:val="24"/>
        </w:rPr>
        <w:t>;</w:t>
      </w:r>
    </w:p>
    <w:p w14:paraId="3F00CFE9"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traseul reţelei;</w:t>
      </w:r>
    </w:p>
    <w:p w14:paraId="1D34EF5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punctele de conectare/deconectare a </w:t>
      </w:r>
      <w:r w:rsidRPr="009C157D">
        <w:rPr>
          <w:rFonts w:ascii="Cambria" w:hAnsi="Cambria"/>
          <w:i/>
          <w:color w:val="000000"/>
          <w:szCs w:val="24"/>
        </w:rPr>
        <w:t>iluminatului public</w:t>
      </w:r>
      <w:r w:rsidRPr="009C157D">
        <w:rPr>
          <w:rFonts w:ascii="Cambria" w:hAnsi="Cambria"/>
          <w:color w:val="000000"/>
          <w:szCs w:val="24"/>
        </w:rPr>
        <w:t>;</w:t>
      </w:r>
    </w:p>
    <w:p w14:paraId="12CDCFD1"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schema de acţionare şi a cascadei pentru conectarea/deconectarea automată a </w:t>
      </w:r>
      <w:r w:rsidRPr="009C157D">
        <w:rPr>
          <w:rFonts w:ascii="Cambria" w:hAnsi="Cambria"/>
          <w:i/>
          <w:color w:val="000000"/>
          <w:szCs w:val="24"/>
        </w:rPr>
        <w:t>iluminatului</w:t>
      </w:r>
      <w:r w:rsidRPr="009C157D">
        <w:rPr>
          <w:rFonts w:ascii="Cambria" w:hAnsi="Cambria"/>
          <w:color w:val="000000"/>
          <w:szCs w:val="24"/>
        </w:rPr>
        <w:t>;</w:t>
      </w:r>
    </w:p>
    <w:p w14:paraId="7CAA5326"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amplasarea corpurilor de </w:t>
      </w:r>
      <w:r w:rsidRPr="009C157D">
        <w:rPr>
          <w:rFonts w:ascii="Cambria" w:hAnsi="Cambria"/>
          <w:i/>
          <w:color w:val="000000"/>
          <w:szCs w:val="24"/>
        </w:rPr>
        <w:t>iluminat</w:t>
      </w:r>
      <w:r w:rsidRPr="009C157D">
        <w:rPr>
          <w:rFonts w:ascii="Cambria" w:hAnsi="Cambria"/>
          <w:color w:val="000000"/>
          <w:szCs w:val="24"/>
        </w:rPr>
        <w:t>, cu indicarea tipului şi puterii lămpii;</w:t>
      </w:r>
    </w:p>
    <w:p w14:paraId="2D44CAEC"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locul de amplasare pentru realizarea </w:t>
      </w:r>
      <w:r w:rsidRPr="009C157D">
        <w:rPr>
          <w:rFonts w:ascii="Cambria" w:hAnsi="Cambria"/>
          <w:i/>
          <w:color w:val="000000"/>
          <w:szCs w:val="24"/>
        </w:rPr>
        <w:t>iluminatului</w:t>
      </w:r>
      <w:r w:rsidRPr="009C157D">
        <w:rPr>
          <w:rFonts w:ascii="Cambria" w:hAnsi="Cambria"/>
          <w:color w:val="000000"/>
          <w:szCs w:val="24"/>
        </w:rPr>
        <w:t xml:space="preserve"> ornamental festiv, cu indicarea punctelor de alimentare, numărului lămpilor şi a puterii totale consumate;</w:t>
      </w:r>
    </w:p>
    <w:p w14:paraId="43298BC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w:t>
      </w:r>
      <w:r w:rsidRPr="009F5A86">
        <w:rPr>
          <w:rFonts w:ascii="Cambria" w:hAnsi="Cambria"/>
          <w:bCs/>
          <w:color w:val="000000"/>
          <w:szCs w:val="24"/>
        </w:rPr>
        <w:t xml:space="preserve">documentaţia tehnică pentru căile de circulaţie pe care sunt montate instalaţiile de </w:t>
      </w:r>
      <w:r w:rsidRPr="009F5A86">
        <w:rPr>
          <w:rFonts w:ascii="Cambria" w:hAnsi="Cambria"/>
          <w:bCs/>
          <w:i/>
          <w:color w:val="000000"/>
          <w:szCs w:val="24"/>
        </w:rPr>
        <w:t>iluminat public</w:t>
      </w:r>
      <w:r w:rsidRPr="009F5A86">
        <w:rPr>
          <w:rFonts w:ascii="Cambria" w:hAnsi="Cambria"/>
          <w:bCs/>
          <w:color w:val="000000"/>
          <w:szCs w:val="24"/>
        </w:rPr>
        <w:t>, împărţită pe categorii de căi de circulaţie, conform prevederilor art. 77, care trebuie să cuprindă:</w:t>
      </w:r>
    </w:p>
    <w:p w14:paraId="2BE485DF"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denumirea;</w:t>
      </w:r>
    </w:p>
    <w:p w14:paraId="78F08C68"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lungimea şi lăţimea;</w:t>
      </w:r>
    </w:p>
    <w:p w14:paraId="3F476E2A"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tipul de îmbrăcăminte rutieră;</w:t>
      </w:r>
    </w:p>
    <w:p w14:paraId="325A08D1"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modul de amplasare a corpurilor de </w:t>
      </w:r>
      <w:r w:rsidRPr="009C157D">
        <w:rPr>
          <w:rFonts w:ascii="Cambria" w:hAnsi="Cambria"/>
          <w:i/>
          <w:color w:val="000000"/>
          <w:szCs w:val="24"/>
        </w:rPr>
        <w:t>iluminat</w:t>
      </w:r>
      <w:r w:rsidRPr="009C157D">
        <w:rPr>
          <w:rFonts w:ascii="Cambria" w:hAnsi="Cambria"/>
          <w:color w:val="000000"/>
          <w:szCs w:val="24"/>
        </w:rPr>
        <w:t>;</w:t>
      </w:r>
    </w:p>
    <w:p w14:paraId="4310FF4F"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tipul reţelei electrice de alimentare;</w:t>
      </w:r>
    </w:p>
    <w:p w14:paraId="7E1F5B2D"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punctele de alimentare şi conectare/deconectare;</w:t>
      </w:r>
    </w:p>
    <w:p w14:paraId="13F9D99E"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tipul corpurilor de </w:t>
      </w:r>
      <w:r w:rsidRPr="009C157D">
        <w:rPr>
          <w:rFonts w:ascii="Cambria" w:hAnsi="Cambria"/>
          <w:i/>
          <w:color w:val="000000"/>
          <w:szCs w:val="24"/>
        </w:rPr>
        <w:t>iluminat</w:t>
      </w:r>
      <w:r w:rsidRPr="009C157D">
        <w:rPr>
          <w:rFonts w:ascii="Cambria" w:hAnsi="Cambria"/>
          <w:color w:val="000000"/>
          <w:szCs w:val="24"/>
        </w:rPr>
        <w:t>, numărul acestora şi puterea lămpilor;</w:t>
      </w:r>
    </w:p>
    <w:p w14:paraId="731E3712" w14:textId="55D15082"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tipul şi distanţa dintre stâlpi, înălţimea de montare şi unghiul de înclinare a corpurilor de </w:t>
      </w:r>
      <w:r w:rsidRPr="009C157D">
        <w:rPr>
          <w:rFonts w:ascii="Cambria" w:hAnsi="Cambria"/>
          <w:i/>
          <w:color w:val="000000"/>
          <w:szCs w:val="24"/>
        </w:rPr>
        <w:t>iluminat</w:t>
      </w:r>
      <w:r w:rsidR="003301B6">
        <w:rPr>
          <w:rFonts w:ascii="Cambria" w:hAnsi="Cambria"/>
          <w:color w:val="000000"/>
          <w:szCs w:val="24"/>
        </w:rPr>
        <w:t>.</w:t>
      </w:r>
    </w:p>
    <w:p w14:paraId="4C460BF6" w14:textId="18096E0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9B5363">
        <w:rPr>
          <w:rFonts w:ascii="Cambria" w:hAnsi="Cambria"/>
          <w:b/>
          <w:color w:val="000000"/>
          <w:szCs w:val="24"/>
        </w:rPr>
        <w:t>5</w:t>
      </w:r>
      <w:r w:rsidRPr="009C157D">
        <w:rPr>
          <w:rFonts w:ascii="Cambria" w:hAnsi="Cambria"/>
          <w:b/>
          <w:color w:val="000000"/>
          <w:szCs w:val="24"/>
        </w:rPr>
        <w:t xml:space="preserve">9 </w:t>
      </w:r>
    </w:p>
    <w:p w14:paraId="3645B46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Operaţiile de exploatare vor cuprinde:</w:t>
      </w:r>
    </w:p>
    <w:p w14:paraId="2B26E408" w14:textId="2FC31542"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a)lucrări operative constând dintr-un ansamblu de operaţii şi activităţi pentru supravegherea instalaţiilor, executarea de manevre programate sau accidentale pentru remedierea deranjamentelor, urmărirea comportării în timp a instalaţiilor;</w:t>
      </w:r>
    </w:p>
    <w:p w14:paraId="0E06D01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b)revizii tehnice constând dintr-un ansamblu de operaţii şi activităţi de mică amploare executate periodic pentru verificarea, curăţarea, reglarea, eliminarea defecţiunilor şi înlocuirea unor piese, având drept scop asigurarea funcţionării instalaţiilor până la următoarea lucrare planificată;</w:t>
      </w:r>
    </w:p>
    <w:p w14:paraId="366AADC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c)reparaţii curente constând dintr-un ansamblu de operaţii executate periodic, în baza unor programe, prin care se urmăreşte readucerea tuturor părţilor instalaţiei la parametrii proiectaţi, prin remedierea tuturor defecţiunilor şi înlocuirea părţilor din instalaţie care nu mai prezintă un grad de fiabilitate corespunzător.</w:t>
      </w:r>
    </w:p>
    <w:p w14:paraId="3599321D" w14:textId="388EBC6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E4771">
        <w:rPr>
          <w:rFonts w:ascii="Cambria" w:hAnsi="Cambria"/>
          <w:b/>
          <w:color w:val="000000"/>
          <w:szCs w:val="24"/>
        </w:rPr>
        <w:t>6</w:t>
      </w:r>
      <w:r w:rsidRPr="009C157D">
        <w:rPr>
          <w:rFonts w:ascii="Cambria" w:hAnsi="Cambria"/>
          <w:b/>
          <w:color w:val="000000"/>
          <w:szCs w:val="24"/>
        </w:rPr>
        <w:t xml:space="preserve">0 </w:t>
      </w:r>
    </w:p>
    <w:p w14:paraId="51244A5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w:t>
      </w:r>
      <w:r w:rsidRPr="009C157D">
        <w:rPr>
          <w:rFonts w:ascii="Cambria" w:hAnsi="Cambria"/>
          <w:i/>
          <w:color w:val="000000"/>
          <w:szCs w:val="24"/>
        </w:rPr>
        <w:t>cadrul</w:t>
      </w:r>
      <w:r w:rsidRPr="009C157D">
        <w:rPr>
          <w:rFonts w:ascii="Cambria" w:hAnsi="Cambria"/>
          <w:color w:val="000000"/>
          <w:szCs w:val="24"/>
        </w:rPr>
        <w:t xml:space="preserve"> lucrărilor operative se vor executa:</w:t>
      </w:r>
    </w:p>
    <w:p w14:paraId="7843DFB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a)intervenţii pentru remedierea unor deranjamente accidentale la corpurile de </w:t>
      </w:r>
      <w:r w:rsidRPr="009C157D">
        <w:rPr>
          <w:rFonts w:ascii="Cambria" w:hAnsi="Cambria"/>
          <w:i/>
          <w:color w:val="000000"/>
          <w:szCs w:val="24"/>
        </w:rPr>
        <w:t>iluminat</w:t>
      </w:r>
      <w:r w:rsidRPr="009C157D">
        <w:rPr>
          <w:rFonts w:ascii="Cambria" w:hAnsi="Cambria"/>
          <w:color w:val="000000"/>
          <w:szCs w:val="24"/>
        </w:rPr>
        <w:t xml:space="preserve"> şi accesorii;</w:t>
      </w:r>
    </w:p>
    <w:p w14:paraId="5EEA4499"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b)manevre pentru întreruperea şi repunerea sub tensiune a diferitelor porţiuni ale instalaţiei de </w:t>
      </w:r>
      <w:r w:rsidRPr="009C157D">
        <w:rPr>
          <w:rFonts w:ascii="Cambria" w:hAnsi="Cambria"/>
          <w:i/>
          <w:color w:val="000000"/>
          <w:szCs w:val="24"/>
        </w:rPr>
        <w:t>iluminat</w:t>
      </w:r>
      <w:r w:rsidRPr="009C157D">
        <w:rPr>
          <w:rFonts w:ascii="Cambria" w:hAnsi="Cambria"/>
          <w:color w:val="000000"/>
          <w:szCs w:val="24"/>
        </w:rPr>
        <w:t xml:space="preserve"> în vederea executării unor lucrări;</w:t>
      </w:r>
    </w:p>
    <w:p w14:paraId="5C56889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c)manevre pentru modificarea schemelor de funcţionare în cazul apariţiei unor deranjamente;</w:t>
      </w:r>
    </w:p>
    <w:p w14:paraId="30D6FD6E" w14:textId="008033C3" w:rsidR="00983625" w:rsidRPr="009C157D" w:rsidRDefault="00ED3F2F" w:rsidP="009C157D">
      <w:pPr>
        <w:spacing w:after="0"/>
        <w:jc w:val="both"/>
        <w:rPr>
          <w:rFonts w:ascii="Cambria" w:hAnsi="Cambria"/>
          <w:szCs w:val="24"/>
        </w:rPr>
      </w:pPr>
      <w:r>
        <w:rPr>
          <w:rFonts w:ascii="Cambria" w:hAnsi="Cambria"/>
          <w:color w:val="000000"/>
          <w:szCs w:val="24"/>
        </w:rPr>
        <w:t>d</w:t>
      </w:r>
      <w:r w:rsidR="00DD6964" w:rsidRPr="009C157D">
        <w:rPr>
          <w:rFonts w:ascii="Cambria" w:hAnsi="Cambria"/>
          <w:color w:val="000000"/>
          <w:szCs w:val="24"/>
        </w:rPr>
        <w:t>)analiza stării tehnice a instalaţiilor;</w:t>
      </w:r>
    </w:p>
    <w:p w14:paraId="42C52879" w14:textId="49B63B95" w:rsidR="00983625" w:rsidRPr="009C157D" w:rsidRDefault="00ED3F2F" w:rsidP="009C157D">
      <w:pPr>
        <w:spacing w:after="0"/>
        <w:jc w:val="both"/>
        <w:rPr>
          <w:rFonts w:ascii="Cambria" w:hAnsi="Cambria"/>
          <w:szCs w:val="24"/>
        </w:rPr>
      </w:pPr>
      <w:r>
        <w:rPr>
          <w:rFonts w:ascii="Cambria" w:hAnsi="Cambria"/>
          <w:color w:val="000000"/>
          <w:szCs w:val="24"/>
        </w:rPr>
        <w:t>e</w:t>
      </w:r>
      <w:r w:rsidR="00DD6964" w:rsidRPr="009C157D">
        <w:rPr>
          <w:rFonts w:ascii="Cambria" w:hAnsi="Cambria"/>
          <w:color w:val="000000"/>
          <w:szCs w:val="24"/>
        </w:rPr>
        <w:t xml:space="preserve">)identificarea defectelor în conductoarele electrice care alimentează instalaţiile de </w:t>
      </w:r>
      <w:r w:rsidR="00DD6964" w:rsidRPr="009C157D">
        <w:rPr>
          <w:rFonts w:ascii="Cambria" w:hAnsi="Cambria"/>
          <w:i/>
          <w:color w:val="000000"/>
          <w:szCs w:val="24"/>
        </w:rPr>
        <w:t>iluminat</w:t>
      </w:r>
      <w:r w:rsidR="00DD6964" w:rsidRPr="009C157D">
        <w:rPr>
          <w:rFonts w:ascii="Cambria" w:hAnsi="Cambria"/>
          <w:color w:val="000000"/>
          <w:szCs w:val="24"/>
        </w:rPr>
        <w:t>;</w:t>
      </w:r>
    </w:p>
    <w:p w14:paraId="600BF169" w14:textId="1D78D135" w:rsidR="00983625" w:rsidRPr="009C157D" w:rsidRDefault="00ED3F2F" w:rsidP="009C157D">
      <w:pPr>
        <w:spacing w:after="0"/>
        <w:jc w:val="both"/>
        <w:rPr>
          <w:rFonts w:ascii="Cambria" w:hAnsi="Cambria"/>
          <w:szCs w:val="24"/>
        </w:rPr>
      </w:pPr>
      <w:r>
        <w:rPr>
          <w:rFonts w:ascii="Cambria" w:hAnsi="Cambria"/>
          <w:color w:val="000000"/>
          <w:szCs w:val="24"/>
        </w:rPr>
        <w:t>f</w:t>
      </w:r>
      <w:r w:rsidR="00DD6964" w:rsidRPr="009C157D">
        <w:rPr>
          <w:rFonts w:ascii="Cambria" w:hAnsi="Cambria"/>
          <w:color w:val="000000"/>
          <w:szCs w:val="24"/>
        </w:rPr>
        <w:t>)controlul instalaţiilor care au fost supuse unor condiţii meteorologice deosebite, cum ar fi: vânt puternic, ploi torenţiale, viscol, formarea de chiciură;</w:t>
      </w:r>
    </w:p>
    <w:p w14:paraId="40865B1A" w14:textId="4BF20D83" w:rsidR="00983625" w:rsidRPr="009C157D" w:rsidRDefault="00ED3F2F" w:rsidP="009C157D">
      <w:pPr>
        <w:spacing w:after="0"/>
        <w:jc w:val="both"/>
        <w:rPr>
          <w:rFonts w:ascii="Cambria" w:hAnsi="Cambria"/>
          <w:szCs w:val="24"/>
        </w:rPr>
      </w:pPr>
      <w:r>
        <w:rPr>
          <w:rFonts w:ascii="Cambria" w:hAnsi="Cambria"/>
          <w:color w:val="000000"/>
          <w:szCs w:val="24"/>
        </w:rPr>
        <w:t>g</w:t>
      </w:r>
      <w:r w:rsidR="00DD6964" w:rsidRPr="009C157D">
        <w:rPr>
          <w:rFonts w:ascii="Cambria" w:hAnsi="Cambria"/>
          <w:color w:val="000000"/>
          <w:szCs w:val="24"/>
        </w:rPr>
        <w:t xml:space="preserve">)demontări sau demolări de elemente ale sistemului de </w:t>
      </w:r>
      <w:r w:rsidR="00DD6964" w:rsidRPr="009C157D">
        <w:rPr>
          <w:rFonts w:ascii="Cambria" w:hAnsi="Cambria"/>
          <w:i/>
          <w:color w:val="000000"/>
          <w:szCs w:val="24"/>
        </w:rPr>
        <w:t>iluminat public</w:t>
      </w:r>
      <w:r w:rsidR="00DD6964" w:rsidRPr="009C157D">
        <w:rPr>
          <w:rFonts w:ascii="Cambria" w:hAnsi="Cambria"/>
          <w:color w:val="000000"/>
          <w:szCs w:val="24"/>
        </w:rPr>
        <w:t>;</w:t>
      </w:r>
    </w:p>
    <w:p w14:paraId="7D61C2AB" w14:textId="511EA2A1" w:rsidR="00983625" w:rsidRPr="009C157D" w:rsidRDefault="00ED3F2F" w:rsidP="009C157D">
      <w:pPr>
        <w:spacing w:after="0"/>
        <w:jc w:val="both"/>
        <w:rPr>
          <w:rFonts w:ascii="Cambria" w:hAnsi="Cambria"/>
          <w:szCs w:val="24"/>
        </w:rPr>
      </w:pPr>
      <w:r>
        <w:rPr>
          <w:rFonts w:ascii="Cambria" w:hAnsi="Cambria"/>
          <w:color w:val="000000"/>
          <w:szCs w:val="24"/>
        </w:rPr>
        <w:t>h</w:t>
      </w:r>
      <w:r w:rsidR="00DD6964" w:rsidRPr="009C157D">
        <w:rPr>
          <w:rFonts w:ascii="Cambria" w:hAnsi="Cambria"/>
          <w:color w:val="000000"/>
          <w:szCs w:val="24"/>
        </w:rPr>
        <w:t>)intervenţii ca urmare a unor sesizări.</w:t>
      </w:r>
    </w:p>
    <w:p w14:paraId="2A760C3D" w14:textId="08B7022E"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B24236">
        <w:rPr>
          <w:rFonts w:ascii="Cambria" w:hAnsi="Cambria"/>
          <w:b/>
          <w:color w:val="000000"/>
          <w:szCs w:val="24"/>
        </w:rPr>
        <w:t>6</w:t>
      </w:r>
      <w:r w:rsidRPr="009C157D">
        <w:rPr>
          <w:rFonts w:ascii="Cambria" w:hAnsi="Cambria"/>
          <w:b/>
          <w:color w:val="000000"/>
          <w:szCs w:val="24"/>
        </w:rPr>
        <w:t xml:space="preserve">1 </w:t>
      </w:r>
    </w:p>
    <w:p w14:paraId="0DC04C3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Realizarea lucrărilor de exploatare şi de întreţinere a instalaţiilor de </w:t>
      </w:r>
      <w:r w:rsidRPr="009C157D">
        <w:rPr>
          <w:rFonts w:ascii="Cambria" w:hAnsi="Cambria"/>
          <w:i/>
          <w:color w:val="000000"/>
          <w:szCs w:val="24"/>
        </w:rPr>
        <w:t>iluminat public</w:t>
      </w:r>
      <w:r w:rsidRPr="009C157D">
        <w:rPr>
          <w:rFonts w:ascii="Cambria" w:hAnsi="Cambria"/>
          <w:color w:val="000000"/>
          <w:szCs w:val="24"/>
        </w:rPr>
        <w:t xml:space="preserve"> se va face cu respectarea procedurilor specifice de:</w:t>
      </w:r>
    </w:p>
    <w:p w14:paraId="25389B7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a)admitere la lucru;</w:t>
      </w:r>
    </w:p>
    <w:p w14:paraId="07B11AF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b)supravegherea lucrărilor;</w:t>
      </w:r>
    </w:p>
    <w:p w14:paraId="3065584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c)scoatere şi punere sub tensiune a instalaţiei;</w:t>
      </w:r>
    </w:p>
    <w:p w14:paraId="3AF8FCC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d)control al lucrărilor.</w:t>
      </w:r>
    </w:p>
    <w:p w14:paraId="7D073037" w14:textId="049BC2EE"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E6694">
        <w:rPr>
          <w:rFonts w:ascii="Cambria" w:hAnsi="Cambria"/>
          <w:b/>
          <w:color w:val="000000"/>
          <w:szCs w:val="24"/>
        </w:rPr>
        <w:t>6</w:t>
      </w:r>
      <w:r w:rsidRPr="009C157D">
        <w:rPr>
          <w:rFonts w:ascii="Cambria" w:hAnsi="Cambria"/>
          <w:b/>
          <w:color w:val="000000"/>
          <w:szCs w:val="24"/>
        </w:rPr>
        <w:t xml:space="preserve">2 </w:t>
      </w:r>
    </w:p>
    <w:p w14:paraId="17D1B5D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w:t>
      </w:r>
      <w:r w:rsidRPr="009C157D">
        <w:rPr>
          <w:rFonts w:ascii="Cambria" w:hAnsi="Cambria"/>
          <w:i/>
          <w:color w:val="000000"/>
          <w:szCs w:val="24"/>
        </w:rPr>
        <w:t>cadrul</w:t>
      </w:r>
      <w:r w:rsidRPr="009C157D">
        <w:rPr>
          <w:rFonts w:ascii="Cambria" w:hAnsi="Cambria"/>
          <w:color w:val="000000"/>
          <w:szCs w:val="24"/>
        </w:rPr>
        <w:t xml:space="preserve"> reviziilor tehnice se vor executa cel puţin următoarele operaţii:</w:t>
      </w:r>
    </w:p>
    <w:p w14:paraId="633945A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a)revizia corpurilor de </w:t>
      </w:r>
      <w:r w:rsidRPr="009C157D">
        <w:rPr>
          <w:rFonts w:ascii="Cambria" w:hAnsi="Cambria"/>
          <w:i/>
          <w:color w:val="000000"/>
          <w:szCs w:val="24"/>
        </w:rPr>
        <w:t>iluminat</w:t>
      </w:r>
      <w:r w:rsidRPr="009C157D">
        <w:rPr>
          <w:rFonts w:ascii="Cambria" w:hAnsi="Cambria"/>
          <w:color w:val="000000"/>
          <w:szCs w:val="24"/>
        </w:rPr>
        <w:t xml:space="preserve"> şi a accesoriilor (balast, igniter, condensator, siguranţă etc.);</w:t>
      </w:r>
    </w:p>
    <w:p w14:paraId="2731137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b)revizia tablourilor de distribuţie şi a punctelor de conectare/deconectare;</w:t>
      </w:r>
    </w:p>
    <w:p w14:paraId="20C5B91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c)revizia liniei electrice aparţinând sistemului de </w:t>
      </w:r>
      <w:r w:rsidRPr="009C157D">
        <w:rPr>
          <w:rFonts w:ascii="Cambria" w:hAnsi="Cambria"/>
          <w:i/>
          <w:color w:val="000000"/>
          <w:szCs w:val="24"/>
        </w:rPr>
        <w:t>iluminat public</w:t>
      </w:r>
      <w:r w:rsidRPr="009C157D">
        <w:rPr>
          <w:rFonts w:ascii="Cambria" w:hAnsi="Cambria"/>
          <w:color w:val="000000"/>
          <w:szCs w:val="24"/>
        </w:rPr>
        <w:t>.</w:t>
      </w:r>
    </w:p>
    <w:p w14:paraId="06D20BDE" w14:textId="77777777" w:rsidR="00250C43" w:rsidRDefault="00250C43" w:rsidP="009C157D">
      <w:pPr>
        <w:spacing w:before="80" w:after="0"/>
        <w:jc w:val="both"/>
        <w:rPr>
          <w:rFonts w:ascii="Cambria" w:hAnsi="Cambria"/>
          <w:b/>
          <w:color w:val="000000"/>
          <w:szCs w:val="24"/>
        </w:rPr>
      </w:pPr>
    </w:p>
    <w:p w14:paraId="72057C9E" w14:textId="77777777" w:rsidR="00250C43" w:rsidRDefault="00250C43" w:rsidP="009C157D">
      <w:pPr>
        <w:spacing w:before="80" w:after="0"/>
        <w:jc w:val="both"/>
        <w:rPr>
          <w:rFonts w:ascii="Cambria" w:hAnsi="Cambria"/>
          <w:b/>
          <w:color w:val="000000"/>
          <w:szCs w:val="24"/>
        </w:rPr>
      </w:pPr>
    </w:p>
    <w:p w14:paraId="5C5A8BE8" w14:textId="431E0729"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lastRenderedPageBreak/>
        <w:t xml:space="preserve">Art. </w:t>
      </w:r>
      <w:r w:rsidR="001E6694">
        <w:rPr>
          <w:rFonts w:ascii="Cambria" w:hAnsi="Cambria"/>
          <w:b/>
          <w:color w:val="000000"/>
          <w:szCs w:val="24"/>
        </w:rPr>
        <w:t>6</w:t>
      </w:r>
      <w:r w:rsidRPr="009C157D">
        <w:rPr>
          <w:rFonts w:ascii="Cambria" w:hAnsi="Cambria"/>
          <w:b/>
          <w:color w:val="000000"/>
          <w:szCs w:val="24"/>
        </w:rPr>
        <w:t xml:space="preserve">3 </w:t>
      </w:r>
    </w:p>
    <w:p w14:paraId="18B63A5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(1)La lucrările de revizie tehnică la corpurile de </w:t>
      </w:r>
      <w:r w:rsidRPr="009C157D">
        <w:rPr>
          <w:rFonts w:ascii="Cambria" w:hAnsi="Cambria"/>
          <w:i/>
          <w:color w:val="000000"/>
          <w:szCs w:val="24"/>
        </w:rPr>
        <w:t>iluminat</w:t>
      </w:r>
      <w:r w:rsidRPr="009C157D">
        <w:rPr>
          <w:rFonts w:ascii="Cambria" w:hAnsi="Cambria"/>
          <w:color w:val="000000"/>
          <w:szCs w:val="24"/>
        </w:rPr>
        <w:t xml:space="preserve"> pentru verificarea bunei funcţionări se lucrează cu linia electrică sub tensiune, aplicându-se măsurile specifice de protecţie a muncii în cazul lucrului sub tensiune.</w:t>
      </w:r>
    </w:p>
    <w:p w14:paraId="21E90D80"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(2)</w:t>
      </w:r>
      <w:r w:rsidRPr="009F5A86">
        <w:rPr>
          <w:rFonts w:ascii="Cambria" w:hAnsi="Cambria"/>
          <w:bCs/>
          <w:color w:val="000000"/>
          <w:szCs w:val="24"/>
        </w:rPr>
        <w:t xml:space="preserve">La revizia corpurilor de </w:t>
      </w:r>
      <w:r w:rsidRPr="009F5A86">
        <w:rPr>
          <w:rFonts w:ascii="Cambria" w:hAnsi="Cambria"/>
          <w:bCs/>
          <w:i/>
          <w:color w:val="000000"/>
          <w:szCs w:val="24"/>
        </w:rPr>
        <w:t>iluminat</w:t>
      </w:r>
      <w:r w:rsidRPr="009F5A86">
        <w:rPr>
          <w:rFonts w:ascii="Cambria" w:hAnsi="Cambria"/>
          <w:bCs/>
          <w:color w:val="000000"/>
          <w:szCs w:val="24"/>
        </w:rPr>
        <w:t xml:space="preserve"> se vor executa următoarele operaţii:</w:t>
      </w:r>
    </w:p>
    <w:p w14:paraId="134B344A" w14:textId="5562DB6D" w:rsidR="00983625" w:rsidRPr="009C157D" w:rsidRDefault="00121861" w:rsidP="009C157D">
      <w:pPr>
        <w:spacing w:after="0"/>
        <w:jc w:val="both"/>
        <w:rPr>
          <w:rFonts w:ascii="Cambria" w:hAnsi="Cambria"/>
          <w:szCs w:val="24"/>
        </w:rPr>
      </w:pPr>
      <w:r>
        <w:rPr>
          <w:rFonts w:ascii="Cambria" w:hAnsi="Cambria"/>
          <w:color w:val="000000"/>
          <w:szCs w:val="24"/>
        </w:rPr>
        <w:t>a</w:t>
      </w:r>
      <w:r w:rsidR="00DD6964" w:rsidRPr="009C157D">
        <w:rPr>
          <w:rFonts w:ascii="Cambria" w:hAnsi="Cambria"/>
          <w:color w:val="000000"/>
          <w:szCs w:val="24"/>
        </w:rPr>
        <w:t>)înlocuirea siguranţei sau a componentelor, dacă există o defecţiune;</w:t>
      </w:r>
    </w:p>
    <w:p w14:paraId="4721A7EA" w14:textId="36858EC6" w:rsidR="00983625" w:rsidRPr="009C157D" w:rsidRDefault="00121861"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)verificarea contactelor conductoarelor electrice la diferite conexiuni.</w:t>
      </w:r>
    </w:p>
    <w:p w14:paraId="71339C37" w14:textId="0313F39E"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EA0451">
        <w:rPr>
          <w:rFonts w:ascii="Cambria" w:hAnsi="Cambria"/>
          <w:b/>
          <w:color w:val="000000"/>
          <w:szCs w:val="24"/>
        </w:rPr>
        <w:t>6</w:t>
      </w:r>
      <w:r w:rsidRPr="009C157D">
        <w:rPr>
          <w:rFonts w:ascii="Cambria" w:hAnsi="Cambria"/>
          <w:b/>
          <w:color w:val="000000"/>
          <w:szCs w:val="24"/>
        </w:rPr>
        <w:t xml:space="preserve">4 </w:t>
      </w:r>
    </w:p>
    <w:p w14:paraId="63FCCC8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La întreţinerea şi revizia tablourilor electrice de alimentare, distribuţie, conectare/deconectare se vor realiza următoarele operaţii:</w:t>
      </w:r>
    </w:p>
    <w:p w14:paraId="743E920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a)înlocuirea siguranţelor necorespunzătoare;</w:t>
      </w:r>
    </w:p>
    <w:p w14:paraId="1F7531F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b)înlocuirea contactoarelor şi a dispozitivelor de automatizare defecte;</w:t>
      </w:r>
    </w:p>
    <w:p w14:paraId="6E09E043" w14:textId="117B98DC" w:rsidR="00983625" w:rsidRPr="009C157D" w:rsidRDefault="00DD6964" w:rsidP="009C157D">
      <w:pPr>
        <w:spacing w:after="0"/>
        <w:jc w:val="both"/>
        <w:rPr>
          <w:rFonts w:ascii="Cambria" w:hAnsi="Cambria"/>
          <w:szCs w:val="24"/>
        </w:rPr>
      </w:pPr>
      <w:r w:rsidRPr="009C157D">
        <w:rPr>
          <w:rFonts w:ascii="Cambria" w:hAnsi="Cambria"/>
          <w:color w:val="000000"/>
          <w:szCs w:val="24"/>
        </w:rPr>
        <w:t>c)înlocuirea, după caz, a uşilor tablourilor de distribuţie</w:t>
      </w:r>
      <w:r w:rsidR="00AC4C83">
        <w:rPr>
          <w:rFonts w:ascii="Cambria" w:hAnsi="Cambria"/>
          <w:color w:val="000000"/>
          <w:szCs w:val="24"/>
        </w:rPr>
        <w:t>.</w:t>
      </w:r>
    </w:p>
    <w:p w14:paraId="2A6B72DE" w14:textId="2D8BEA19"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15E9D">
        <w:rPr>
          <w:rFonts w:ascii="Cambria" w:hAnsi="Cambria"/>
          <w:b/>
          <w:color w:val="000000"/>
          <w:szCs w:val="24"/>
        </w:rPr>
        <w:t>6</w:t>
      </w:r>
      <w:r w:rsidRPr="009C157D">
        <w:rPr>
          <w:rFonts w:ascii="Cambria" w:hAnsi="Cambria"/>
          <w:b/>
          <w:color w:val="000000"/>
          <w:szCs w:val="24"/>
        </w:rPr>
        <w:t xml:space="preserve">5 </w:t>
      </w:r>
    </w:p>
    <w:p w14:paraId="77227CB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La revizia reţelei electrice de joasă tensiune destinată </w:t>
      </w:r>
      <w:r w:rsidRPr="009C157D">
        <w:rPr>
          <w:rFonts w:ascii="Cambria" w:hAnsi="Cambria"/>
          <w:i/>
          <w:color w:val="000000"/>
          <w:szCs w:val="24"/>
        </w:rPr>
        <w:t>iluminatului public</w:t>
      </w:r>
      <w:r w:rsidRPr="009C157D">
        <w:rPr>
          <w:rFonts w:ascii="Cambria" w:hAnsi="Cambria"/>
          <w:color w:val="000000"/>
          <w:szCs w:val="24"/>
        </w:rPr>
        <w:t xml:space="preserve"> se realizează următoarele operaţii:</w:t>
      </w:r>
    </w:p>
    <w:p w14:paraId="0117A96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a)verificarea traseelor şi îndepărtarea obiectelor străine;</w:t>
      </w:r>
    </w:p>
    <w:p w14:paraId="79B83E13" w14:textId="27938E8F" w:rsidR="00983625" w:rsidRPr="009C157D" w:rsidRDefault="003D5B6F"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)verificarea ancorelor şi întinderea lor;</w:t>
      </w:r>
    </w:p>
    <w:p w14:paraId="2C326835" w14:textId="0047092B" w:rsidR="00983625" w:rsidRPr="009C157D" w:rsidRDefault="003D5B6F" w:rsidP="009C157D">
      <w:pPr>
        <w:spacing w:after="0"/>
        <w:jc w:val="both"/>
        <w:rPr>
          <w:rFonts w:ascii="Cambria" w:hAnsi="Cambria"/>
          <w:szCs w:val="24"/>
        </w:rPr>
      </w:pPr>
      <w:r>
        <w:rPr>
          <w:rFonts w:ascii="Cambria" w:hAnsi="Cambria"/>
          <w:color w:val="000000"/>
          <w:szCs w:val="24"/>
        </w:rPr>
        <w:t>c</w:t>
      </w:r>
      <w:r w:rsidR="00DD6964" w:rsidRPr="009C157D">
        <w:rPr>
          <w:rFonts w:ascii="Cambria" w:hAnsi="Cambria"/>
          <w:color w:val="000000"/>
          <w:szCs w:val="24"/>
        </w:rPr>
        <w:t>)verificarea stării conductoarelor electrice;</w:t>
      </w:r>
    </w:p>
    <w:p w14:paraId="24D472E0" w14:textId="27BA8098" w:rsidR="00983625" w:rsidRPr="009C157D" w:rsidRDefault="003D5B6F" w:rsidP="009C157D">
      <w:pPr>
        <w:spacing w:after="0"/>
        <w:jc w:val="both"/>
        <w:rPr>
          <w:rFonts w:ascii="Cambria" w:hAnsi="Cambria"/>
          <w:szCs w:val="24"/>
        </w:rPr>
      </w:pPr>
      <w:r>
        <w:rPr>
          <w:rFonts w:ascii="Cambria" w:hAnsi="Cambria"/>
          <w:color w:val="000000"/>
          <w:szCs w:val="24"/>
        </w:rPr>
        <w:t>d</w:t>
      </w:r>
      <w:r w:rsidR="00DD6964" w:rsidRPr="009C157D">
        <w:rPr>
          <w:rFonts w:ascii="Cambria" w:hAnsi="Cambria"/>
          <w:color w:val="000000"/>
          <w:szCs w:val="24"/>
        </w:rPr>
        <w:t>)refacerea legăturilor la izolatoare sau a legăturilor fasciculelor torsadate, dacă este cazul;</w:t>
      </w:r>
    </w:p>
    <w:p w14:paraId="0547C901" w14:textId="22033790" w:rsidR="00983625" w:rsidRPr="009C157D" w:rsidRDefault="003D5B6F" w:rsidP="009C157D">
      <w:pPr>
        <w:spacing w:after="0"/>
        <w:jc w:val="both"/>
        <w:rPr>
          <w:rFonts w:ascii="Cambria" w:hAnsi="Cambria"/>
          <w:szCs w:val="24"/>
        </w:rPr>
      </w:pPr>
      <w:r>
        <w:rPr>
          <w:rFonts w:ascii="Cambria" w:hAnsi="Cambria"/>
          <w:color w:val="000000"/>
          <w:szCs w:val="24"/>
        </w:rPr>
        <w:t>e</w:t>
      </w:r>
      <w:r w:rsidR="00DD6964" w:rsidRPr="009C157D">
        <w:rPr>
          <w:rFonts w:ascii="Cambria" w:hAnsi="Cambria"/>
          <w:color w:val="000000"/>
          <w:szCs w:val="24"/>
        </w:rPr>
        <w:t>)îndreptarea, după caz, a consolelor;</w:t>
      </w:r>
    </w:p>
    <w:p w14:paraId="2DF6E5BC" w14:textId="2F0FBA18" w:rsidR="00983625" w:rsidRPr="009C157D" w:rsidRDefault="003D5B6F" w:rsidP="009C157D">
      <w:pPr>
        <w:spacing w:after="0"/>
        <w:jc w:val="both"/>
        <w:rPr>
          <w:rFonts w:ascii="Cambria" w:hAnsi="Cambria"/>
          <w:szCs w:val="24"/>
        </w:rPr>
      </w:pPr>
      <w:r>
        <w:rPr>
          <w:rFonts w:ascii="Cambria" w:hAnsi="Cambria"/>
          <w:color w:val="000000"/>
          <w:szCs w:val="24"/>
        </w:rPr>
        <w:t>f</w:t>
      </w:r>
      <w:r w:rsidR="00DD6964" w:rsidRPr="009C157D">
        <w:rPr>
          <w:rFonts w:ascii="Cambria" w:hAnsi="Cambria"/>
          <w:color w:val="000000"/>
          <w:szCs w:val="24"/>
        </w:rPr>
        <w:t>)verificarea stării izolatoarelor şi înlocuirea celor defecte;</w:t>
      </w:r>
    </w:p>
    <w:p w14:paraId="73D823E0" w14:textId="32E15F98" w:rsidR="00983625" w:rsidRPr="009C157D" w:rsidRDefault="003D5B6F" w:rsidP="009C157D">
      <w:pPr>
        <w:spacing w:after="0"/>
        <w:jc w:val="both"/>
        <w:rPr>
          <w:rFonts w:ascii="Cambria" w:hAnsi="Cambria"/>
          <w:szCs w:val="24"/>
        </w:rPr>
      </w:pPr>
      <w:r>
        <w:rPr>
          <w:rFonts w:ascii="Cambria" w:hAnsi="Cambria"/>
          <w:color w:val="000000"/>
          <w:szCs w:val="24"/>
        </w:rPr>
        <w:t>g</w:t>
      </w:r>
      <w:r w:rsidR="00DD6964" w:rsidRPr="009C157D">
        <w:rPr>
          <w:rFonts w:ascii="Cambria" w:hAnsi="Cambria"/>
          <w:color w:val="000000"/>
          <w:szCs w:val="24"/>
        </w:rPr>
        <w:t>)strângerea sau înlocuirea clemelor de conexiune electrică, dacă este cazul;</w:t>
      </w:r>
    </w:p>
    <w:p w14:paraId="45E54CA0" w14:textId="752E8573" w:rsidR="00983625" w:rsidRPr="009C157D" w:rsidRDefault="003D5B6F" w:rsidP="009C157D">
      <w:pPr>
        <w:spacing w:after="0"/>
        <w:jc w:val="both"/>
        <w:rPr>
          <w:rFonts w:ascii="Cambria" w:hAnsi="Cambria"/>
          <w:szCs w:val="24"/>
        </w:rPr>
      </w:pPr>
      <w:r>
        <w:rPr>
          <w:rFonts w:ascii="Cambria" w:hAnsi="Cambria"/>
          <w:color w:val="000000"/>
          <w:szCs w:val="24"/>
        </w:rPr>
        <w:t>h</w:t>
      </w:r>
      <w:r w:rsidR="00DD6964" w:rsidRPr="009C157D">
        <w:rPr>
          <w:rFonts w:ascii="Cambria" w:hAnsi="Cambria"/>
          <w:color w:val="000000"/>
          <w:szCs w:val="24"/>
        </w:rPr>
        <w:t>)verificarea instalaţiei de legare la pământ (legătura conductorului electric de nul de protecţie la armătura stâlpului, legătura la priza de pământ etc.);</w:t>
      </w:r>
    </w:p>
    <w:p w14:paraId="08B96088" w14:textId="05C15548" w:rsidR="00983625" w:rsidRPr="009C157D" w:rsidRDefault="003D5B6F" w:rsidP="009C157D">
      <w:pPr>
        <w:spacing w:after="0"/>
        <w:jc w:val="both"/>
        <w:rPr>
          <w:rFonts w:ascii="Cambria" w:hAnsi="Cambria"/>
          <w:szCs w:val="24"/>
        </w:rPr>
      </w:pPr>
      <w:r>
        <w:rPr>
          <w:rFonts w:ascii="Cambria" w:hAnsi="Cambria"/>
          <w:color w:val="000000"/>
          <w:szCs w:val="24"/>
        </w:rPr>
        <w:t>i</w:t>
      </w:r>
      <w:r w:rsidR="00DD6964" w:rsidRPr="009C157D">
        <w:rPr>
          <w:rFonts w:ascii="Cambria" w:hAnsi="Cambria"/>
          <w:color w:val="000000"/>
          <w:szCs w:val="24"/>
        </w:rPr>
        <w:t>)măsurarea rezistenţei de dispersie a reţelei generale de legare la pământ.</w:t>
      </w:r>
    </w:p>
    <w:p w14:paraId="4AB9030B" w14:textId="582036E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9A6850">
        <w:rPr>
          <w:rFonts w:ascii="Cambria" w:hAnsi="Cambria"/>
          <w:b/>
          <w:color w:val="000000"/>
          <w:szCs w:val="24"/>
        </w:rPr>
        <w:t>6</w:t>
      </w:r>
      <w:r w:rsidRPr="009C157D">
        <w:rPr>
          <w:rFonts w:ascii="Cambria" w:hAnsi="Cambria"/>
          <w:b/>
          <w:color w:val="000000"/>
          <w:szCs w:val="24"/>
        </w:rPr>
        <w:t xml:space="preserve">6 </w:t>
      </w:r>
    </w:p>
    <w:p w14:paraId="36B69B5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Reparaţiile curente se execută la:</w:t>
      </w:r>
    </w:p>
    <w:p w14:paraId="1671D9A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a)corpuri de </w:t>
      </w:r>
      <w:r w:rsidRPr="009C157D">
        <w:rPr>
          <w:rFonts w:ascii="Cambria" w:hAnsi="Cambria"/>
          <w:i/>
          <w:color w:val="000000"/>
          <w:szCs w:val="24"/>
        </w:rPr>
        <w:t>iluminat</w:t>
      </w:r>
      <w:r w:rsidRPr="009C157D">
        <w:rPr>
          <w:rFonts w:ascii="Cambria" w:hAnsi="Cambria"/>
          <w:color w:val="000000"/>
          <w:szCs w:val="24"/>
        </w:rPr>
        <w:t xml:space="preserve"> şi accesorii;</w:t>
      </w:r>
    </w:p>
    <w:p w14:paraId="28B7CA5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b)tablouri electrice de alimentare, distribuţie şi conectare/deconectare;</w:t>
      </w:r>
    </w:p>
    <w:p w14:paraId="2DDA29F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c)reţele electrice de joasă tensiune aparţinând sistemului de </w:t>
      </w:r>
      <w:r w:rsidRPr="009C157D">
        <w:rPr>
          <w:rFonts w:ascii="Cambria" w:hAnsi="Cambria"/>
          <w:i/>
          <w:color w:val="000000"/>
          <w:szCs w:val="24"/>
        </w:rPr>
        <w:t>iluminat public</w:t>
      </w:r>
      <w:r w:rsidRPr="009C157D">
        <w:rPr>
          <w:rFonts w:ascii="Cambria" w:hAnsi="Cambria"/>
          <w:color w:val="000000"/>
          <w:szCs w:val="24"/>
        </w:rPr>
        <w:t>.</w:t>
      </w:r>
    </w:p>
    <w:p w14:paraId="2588078D" w14:textId="5213CAC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9A6850">
        <w:rPr>
          <w:rFonts w:ascii="Cambria" w:hAnsi="Cambria"/>
          <w:b/>
          <w:color w:val="000000"/>
          <w:szCs w:val="24"/>
        </w:rPr>
        <w:t>6</w:t>
      </w:r>
      <w:r w:rsidRPr="009C157D">
        <w:rPr>
          <w:rFonts w:ascii="Cambria" w:hAnsi="Cambria"/>
          <w:b/>
          <w:color w:val="000000"/>
          <w:szCs w:val="24"/>
        </w:rPr>
        <w:t xml:space="preserve">7 </w:t>
      </w:r>
    </w:p>
    <w:p w14:paraId="6E966F81"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w:t>
      </w:r>
      <w:r w:rsidRPr="009C157D">
        <w:rPr>
          <w:rFonts w:ascii="Cambria" w:hAnsi="Cambria"/>
          <w:i/>
          <w:color w:val="000000"/>
          <w:szCs w:val="24"/>
        </w:rPr>
        <w:t>cadrul</w:t>
      </w:r>
      <w:r w:rsidRPr="009C157D">
        <w:rPr>
          <w:rFonts w:ascii="Cambria" w:hAnsi="Cambria"/>
          <w:color w:val="000000"/>
          <w:szCs w:val="24"/>
        </w:rPr>
        <w:t xml:space="preserve"> reparaţiilor curente la corpurile de </w:t>
      </w:r>
      <w:r w:rsidRPr="009C157D">
        <w:rPr>
          <w:rFonts w:ascii="Cambria" w:hAnsi="Cambria"/>
          <w:i/>
          <w:color w:val="000000"/>
          <w:szCs w:val="24"/>
        </w:rPr>
        <w:t>iluminat</w:t>
      </w:r>
      <w:r w:rsidRPr="009C157D">
        <w:rPr>
          <w:rFonts w:ascii="Cambria" w:hAnsi="Cambria"/>
          <w:color w:val="000000"/>
          <w:szCs w:val="24"/>
        </w:rPr>
        <w:t xml:space="preserve"> şi accesorii se vor executa următoarele:</w:t>
      </w:r>
    </w:p>
    <w:p w14:paraId="66516195" w14:textId="69F5361F" w:rsidR="00983625" w:rsidRPr="009C157D" w:rsidRDefault="009A6850" w:rsidP="009C157D">
      <w:pPr>
        <w:spacing w:after="0"/>
        <w:jc w:val="both"/>
        <w:rPr>
          <w:rFonts w:ascii="Cambria" w:hAnsi="Cambria"/>
          <w:szCs w:val="24"/>
        </w:rPr>
      </w:pPr>
      <w:r>
        <w:rPr>
          <w:rFonts w:ascii="Cambria" w:hAnsi="Cambria"/>
          <w:color w:val="000000"/>
          <w:szCs w:val="24"/>
        </w:rPr>
        <w:t>a</w:t>
      </w:r>
      <w:r w:rsidR="00DD6964" w:rsidRPr="009C157D">
        <w:rPr>
          <w:rFonts w:ascii="Cambria" w:hAnsi="Cambria"/>
          <w:color w:val="000000"/>
          <w:szCs w:val="24"/>
        </w:rPr>
        <w:t>)verificarea coloanelor de alimentare cu energie electrică şi înlocuirea celor care prezintă porţiuni neizolate sau cu izolaţie necorespunzătoare;</w:t>
      </w:r>
    </w:p>
    <w:p w14:paraId="5B197741" w14:textId="0128C4EC" w:rsidR="00983625" w:rsidRPr="009C157D" w:rsidRDefault="009A6850"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)verificarea contactelor la clemele sau papucii de legătură a coloanei la reţeaua electrică</w:t>
      </w:r>
      <w:r>
        <w:rPr>
          <w:rFonts w:ascii="Cambria" w:hAnsi="Cambria"/>
          <w:color w:val="000000"/>
          <w:szCs w:val="24"/>
        </w:rPr>
        <w:t>.</w:t>
      </w:r>
    </w:p>
    <w:p w14:paraId="6CE677A9" w14:textId="5C218637"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9A6850">
        <w:rPr>
          <w:rFonts w:ascii="Cambria" w:hAnsi="Cambria"/>
          <w:b/>
          <w:color w:val="000000"/>
          <w:szCs w:val="24"/>
        </w:rPr>
        <w:t>6</w:t>
      </w:r>
      <w:r w:rsidRPr="009C157D">
        <w:rPr>
          <w:rFonts w:ascii="Cambria" w:hAnsi="Cambria"/>
          <w:b/>
          <w:color w:val="000000"/>
          <w:szCs w:val="24"/>
        </w:rPr>
        <w:t xml:space="preserve">8 </w:t>
      </w:r>
    </w:p>
    <w:p w14:paraId="1ABF3B4D" w14:textId="77777777" w:rsidR="00A60297" w:rsidRDefault="00DD6964" w:rsidP="009C157D">
      <w:pPr>
        <w:spacing w:after="0"/>
        <w:jc w:val="both"/>
        <w:rPr>
          <w:rFonts w:ascii="Cambria" w:hAnsi="Cambria"/>
          <w:szCs w:val="24"/>
        </w:rPr>
      </w:pPr>
      <w:r w:rsidRPr="009C157D">
        <w:rPr>
          <w:rFonts w:ascii="Cambria" w:hAnsi="Cambria"/>
          <w:color w:val="000000"/>
          <w:szCs w:val="24"/>
        </w:rPr>
        <w:t xml:space="preserve">În </w:t>
      </w:r>
      <w:r w:rsidRPr="009C157D">
        <w:rPr>
          <w:rFonts w:ascii="Cambria" w:hAnsi="Cambria"/>
          <w:i/>
          <w:color w:val="000000"/>
          <w:szCs w:val="24"/>
        </w:rPr>
        <w:t>cadrul</w:t>
      </w:r>
      <w:r w:rsidRPr="009C157D">
        <w:rPr>
          <w:rFonts w:ascii="Cambria" w:hAnsi="Cambria"/>
          <w:color w:val="000000"/>
          <w:szCs w:val="24"/>
        </w:rPr>
        <w:t xml:space="preserve"> reparaţiilor curente la tablourile electrice de alimentare, distribuţie, conectare/deconectare se execută următoarele:</w:t>
      </w:r>
    </w:p>
    <w:p w14:paraId="35EDCDE4" w14:textId="18887D00" w:rsidR="00983625" w:rsidRPr="009C157D" w:rsidRDefault="00A60297" w:rsidP="009C157D">
      <w:pPr>
        <w:spacing w:after="0"/>
        <w:jc w:val="both"/>
        <w:rPr>
          <w:rFonts w:ascii="Cambria" w:hAnsi="Cambria"/>
          <w:szCs w:val="24"/>
        </w:rPr>
      </w:pPr>
      <w:r>
        <w:rPr>
          <w:rFonts w:ascii="Cambria" w:hAnsi="Cambria"/>
          <w:color w:val="000000"/>
          <w:szCs w:val="24"/>
        </w:rPr>
        <w:lastRenderedPageBreak/>
        <w:t>a</w:t>
      </w:r>
      <w:r w:rsidR="00DD6964" w:rsidRPr="009C157D">
        <w:rPr>
          <w:rFonts w:ascii="Cambria" w:hAnsi="Cambria"/>
          <w:color w:val="000000"/>
          <w:szCs w:val="24"/>
        </w:rPr>
        <w:t>)verificarea siguranţelor fuzibile, înlocuirea celor defecte şi montarea celor noi, identice cu cele iniţial</w:t>
      </w:r>
      <w:r>
        <w:rPr>
          <w:rFonts w:ascii="Cambria" w:hAnsi="Cambria"/>
          <w:color w:val="000000"/>
          <w:szCs w:val="24"/>
        </w:rPr>
        <w:t>e</w:t>
      </w:r>
      <w:r w:rsidR="00DD6964" w:rsidRPr="009C157D">
        <w:rPr>
          <w:rFonts w:ascii="Cambria" w:hAnsi="Cambria"/>
          <w:color w:val="000000"/>
          <w:szCs w:val="24"/>
        </w:rPr>
        <w:t>;</w:t>
      </w:r>
    </w:p>
    <w:p w14:paraId="7F006AB5" w14:textId="1E3F6949" w:rsidR="00983625" w:rsidRPr="009C157D" w:rsidRDefault="00A60297"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)verificarea şi strângerea contactelor;</w:t>
      </w:r>
    </w:p>
    <w:p w14:paraId="4E0A9B83" w14:textId="5D18A6FF" w:rsidR="00983625" w:rsidRPr="009C157D" w:rsidRDefault="00A60297" w:rsidP="009C157D">
      <w:pPr>
        <w:spacing w:after="0"/>
        <w:jc w:val="both"/>
        <w:rPr>
          <w:rFonts w:ascii="Cambria" w:hAnsi="Cambria"/>
          <w:szCs w:val="24"/>
        </w:rPr>
      </w:pPr>
      <w:r>
        <w:rPr>
          <w:rFonts w:ascii="Cambria" w:hAnsi="Cambria"/>
          <w:color w:val="000000"/>
          <w:szCs w:val="24"/>
        </w:rPr>
        <w:t>c</w:t>
      </w:r>
      <w:r w:rsidR="00DD6964" w:rsidRPr="009C157D">
        <w:rPr>
          <w:rFonts w:ascii="Cambria" w:hAnsi="Cambria"/>
          <w:color w:val="000000"/>
          <w:szCs w:val="24"/>
        </w:rPr>
        <w:t>)verificarea coloanelor şi înlocuirea celor cu izolaţie necorespunzătoare;</w:t>
      </w:r>
    </w:p>
    <w:p w14:paraId="07FCD0E0" w14:textId="376A062F" w:rsidR="00983625" w:rsidRPr="009C157D" w:rsidRDefault="00A60297" w:rsidP="009C157D">
      <w:pPr>
        <w:spacing w:after="0"/>
        <w:jc w:val="both"/>
        <w:rPr>
          <w:rFonts w:ascii="Cambria" w:hAnsi="Cambria"/>
          <w:szCs w:val="24"/>
        </w:rPr>
      </w:pPr>
      <w:r>
        <w:rPr>
          <w:rFonts w:ascii="Cambria" w:hAnsi="Cambria"/>
          <w:color w:val="000000"/>
          <w:szCs w:val="24"/>
        </w:rPr>
        <w:t>d</w:t>
      </w:r>
      <w:r w:rsidR="00DD6964" w:rsidRPr="009C157D">
        <w:rPr>
          <w:rFonts w:ascii="Cambria" w:hAnsi="Cambria"/>
          <w:color w:val="000000"/>
          <w:szCs w:val="24"/>
        </w:rPr>
        <w:t>)verificarea contactorului sau înlocuirea acestuia, dacă este cazul;</w:t>
      </w:r>
    </w:p>
    <w:p w14:paraId="08E5E484" w14:textId="26B51AC7" w:rsidR="00983625" w:rsidRDefault="00A60297" w:rsidP="009C157D">
      <w:pPr>
        <w:spacing w:after="0"/>
        <w:jc w:val="both"/>
        <w:rPr>
          <w:rFonts w:ascii="Cambria" w:hAnsi="Cambria"/>
          <w:color w:val="000000"/>
          <w:szCs w:val="24"/>
        </w:rPr>
      </w:pPr>
      <w:r>
        <w:rPr>
          <w:rFonts w:ascii="Cambria" w:hAnsi="Cambria"/>
          <w:color w:val="000000"/>
          <w:szCs w:val="24"/>
        </w:rPr>
        <w:t>e</w:t>
      </w:r>
      <w:r w:rsidR="00DD6964" w:rsidRPr="009C157D">
        <w:rPr>
          <w:rFonts w:ascii="Cambria" w:hAnsi="Cambria"/>
          <w:color w:val="000000"/>
          <w:szCs w:val="24"/>
        </w:rPr>
        <w:t>)verificarea funcţionării dispozitivelor de acţionare, cu înlocuirea celor necorespunzătoare, pentru mărirea gradului de fiabilitate sau modernizarea instalaţiei.</w:t>
      </w:r>
    </w:p>
    <w:p w14:paraId="767C45D6" w14:textId="4BC323F0"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A60297">
        <w:rPr>
          <w:rFonts w:ascii="Cambria" w:hAnsi="Cambria"/>
          <w:b/>
          <w:color w:val="000000"/>
          <w:szCs w:val="24"/>
        </w:rPr>
        <w:t>6</w:t>
      </w:r>
      <w:r w:rsidRPr="009C157D">
        <w:rPr>
          <w:rFonts w:ascii="Cambria" w:hAnsi="Cambria"/>
          <w:b/>
          <w:color w:val="000000"/>
          <w:szCs w:val="24"/>
        </w:rPr>
        <w:t xml:space="preserve">9 </w:t>
      </w:r>
    </w:p>
    <w:p w14:paraId="1890113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w:t>
      </w:r>
      <w:r w:rsidRPr="009C157D">
        <w:rPr>
          <w:rFonts w:ascii="Cambria" w:hAnsi="Cambria"/>
          <w:i/>
          <w:color w:val="000000"/>
          <w:szCs w:val="24"/>
        </w:rPr>
        <w:t>cadrul</w:t>
      </w:r>
      <w:r w:rsidRPr="009C157D">
        <w:rPr>
          <w:rFonts w:ascii="Cambria" w:hAnsi="Cambria"/>
          <w:color w:val="000000"/>
          <w:szCs w:val="24"/>
        </w:rPr>
        <w:t xml:space="preserve"> reparaţiilor curente la reţelele electrice de joasă tensiune destinate </w:t>
      </w:r>
      <w:r w:rsidRPr="009C157D">
        <w:rPr>
          <w:rFonts w:ascii="Cambria" w:hAnsi="Cambria"/>
          <w:i/>
          <w:color w:val="000000"/>
          <w:szCs w:val="24"/>
        </w:rPr>
        <w:t>iluminatului public</w:t>
      </w:r>
      <w:r w:rsidRPr="009C157D">
        <w:rPr>
          <w:rFonts w:ascii="Cambria" w:hAnsi="Cambria"/>
          <w:color w:val="000000"/>
          <w:szCs w:val="24"/>
        </w:rPr>
        <w:t xml:space="preserve"> se execută următoarele lucrări:</w:t>
      </w:r>
    </w:p>
    <w:p w14:paraId="69F02E6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a)verificarea distanţelor conductelor faţă de construcţii, instalaţii de comunicaţii, linii de înaltă tensiune şi alte obiective;</w:t>
      </w:r>
    </w:p>
    <w:p w14:paraId="60A78E0D" w14:textId="34C6DE72" w:rsidR="00983625" w:rsidRPr="009C157D" w:rsidRDefault="0084182A"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 xml:space="preserve">)solicitarea executării operaţiunii de tăiere a vegetaţiei în zona în care se obturează distribuţia fluxului luminos al corpurilor de </w:t>
      </w:r>
      <w:r w:rsidR="00DD6964" w:rsidRPr="009C157D">
        <w:rPr>
          <w:rFonts w:ascii="Cambria" w:hAnsi="Cambria"/>
          <w:i/>
          <w:color w:val="000000"/>
          <w:szCs w:val="24"/>
        </w:rPr>
        <w:t>iluminat</w:t>
      </w:r>
      <w:r w:rsidR="00DD6964" w:rsidRPr="009C157D">
        <w:rPr>
          <w:rFonts w:ascii="Cambria" w:hAnsi="Cambria"/>
          <w:color w:val="000000"/>
          <w:szCs w:val="24"/>
        </w:rPr>
        <w:t xml:space="preserve"> către administraţia domeniului </w:t>
      </w:r>
      <w:r w:rsidR="00DD6964" w:rsidRPr="009C157D">
        <w:rPr>
          <w:rFonts w:ascii="Cambria" w:hAnsi="Cambria"/>
          <w:i/>
          <w:color w:val="000000"/>
          <w:szCs w:val="24"/>
        </w:rPr>
        <w:t>public</w:t>
      </w:r>
      <w:r w:rsidR="00DD6964" w:rsidRPr="009C157D">
        <w:rPr>
          <w:rFonts w:ascii="Cambria" w:hAnsi="Cambria"/>
          <w:color w:val="000000"/>
          <w:szCs w:val="24"/>
        </w:rPr>
        <w:t>;</w:t>
      </w:r>
    </w:p>
    <w:p w14:paraId="0C3222CB" w14:textId="281572BD" w:rsidR="00983625" w:rsidRPr="009C157D" w:rsidRDefault="0084182A" w:rsidP="009C157D">
      <w:pPr>
        <w:spacing w:after="0"/>
        <w:jc w:val="both"/>
        <w:rPr>
          <w:rFonts w:ascii="Cambria" w:hAnsi="Cambria"/>
          <w:szCs w:val="24"/>
        </w:rPr>
      </w:pPr>
      <w:r>
        <w:rPr>
          <w:rFonts w:ascii="Cambria" w:hAnsi="Cambria"/>
          <w:color w:val="000000"/>
          <w:szCs w:val="24"/>
        </w:rPr>
        <w:t>c</w:t>
      </w:r>
      <w:r w:rsidR="00DD6964" w:rsidRPr="009C157D">
        <w:rPr>
          <w:rFonts w:ascii="Cambria" w:hAnsi="Cambria"/>
          <w:color w:val="000000"/>
          <w:szCs w:val="24"/>
        </w:rPr>
        <w:t>)repararea ancorelor şi întinderea acestora, înlocuirea părţilor deteriorate sau care lipsesc, strângerea şuruburilor la cleme şi la placa de protecţie;</w:t>
      </w:r>
    </w:p>
    <w:p w14:paraId="7A6D8A61" w14:textId="6E5623EF" w:rsidR="00983625" w:rsidRPr="009C157D" w:rsidRDefault="0084182A" w:rsidP="009C157D">
      <w:pPr>
        <w:spacing w:after="0"/>
        <w:jc w:val="both"/>
        <w:rPr>
          <w:rFonts w:ascii="Cambria" w:hAnsi="Cambria"/>
          <w:szCs w:val="24"/>
        </w:rPr>
      </w:pPr>
      <w:r>
        <w:rPr>
          <w:rFonts w:ascii="Cambria" w:hAnsi="Cambria"/>
          <w:color w:val="000000"/>
          <w:szCs w:val="24"/>
        </w:rPr>
        <w:t>d</w:t>
      </w:r>
      <w:r w:rsidR="00DD6964" w:rsidRPr="009C157D">
        <w:rPr>
          <w:rFonts w:ascii="Cambria" w:hAnsi="Cambria"/>
          <w:color w:val="000000"/>
          <w:szCs w:val="24"/>
        </w:rPr>
        <w:t>)verificarea stării conductoarelor electrice;</w:t>
      </w:r>
    </w:p>
    <w:p w14:paraId="7BCB88A9" w14:textId="0D93B0F8" w:rsidR="00983625" w:rsidRPr="009C157D" w:rsidRDefault="0084182A" w:rsidP="009C157D">
      <w:pPr>
        <w:spacing w:after="0"/>
        <w:jc w:val="both"/>
        <w:rPr>
          <w:rFonts w:ascii="Cambria" w:hAnsi="Cambria"/>
          <w:szCs w:val="24"/>
        </w:rPr>
      </w:pPr>
      <w:r>
        <w:rPr>
          <w:rFonts w:ascii="Cambria" w:hAnsi="Cambria"/>
          <w:color w:val="000000"/>
          <w:szCs w:val="24"/>
        </w:rPr>
        <w:t>e</w:t>
      </w:r>
      <w:r w:rsidR="00DD6964" w:rsidRPr="009C157D">
        <w:rPr>
          <w:rFonts w:ascii="Cambria" w:hAnsi="Cambria"/>
          <w:color w:val="000000"/>
          <w:szCs w:val="24"/>
        </w:rPr>
        <w:t>)se verifică starea legăturilor conductei electrice la izolator şi, dacă este necesar, se reface legătura;</w:t>
      </w:r>
    </w:p>
    <w:p w14:paraId="4A46C004" w14:textId="68854295" w:rsidR="00983625" w:rsidRPr="009C157D" w:rsidRDefault="0084182A" w:rsidP="009C157D">
      <w:pPr>
        <w:spacing w:after="0"/>
        <w:jc w:val="both"/>
        <w:rPr>
          <w:rFonts w:ascii="Cambria" w:hAnsi="Cambria"/>
          <w:szCs w:val="24"/>
        </w:rPr>
      </w:pPr>
      <w:r>
        <w:rPr>
          <w:rFonts w:ascii="Cambria" w:hAnsi="Cambria"/>
          <w:color w:val="000000"/>
          <w:szCs w:val="24"/>
        </w:rPr>
        <w:t>f</w:t>
      </w:r>
      <w:r w:rsidR="00DD6964" w:rsidRPr="009C157D">
        <w:rPr>
          <w:rFonts w:ascii="Cambria" w:hAnsi="Cambria"/>
          <w:color w:val="000000"/>
          <w:szCs w:val="24"/>
        </w:rPr>
        <w:t>)la izolatoarele de susţinere şi întindere se va verifica dacă acestea nu sunt sparte, glazura nu este deteriorată sau dacă îmbinarea la suport este corespunzătoare, înlocuindu-se toate izolatoarele deteriorate;</w:t>
      </w:r>
    </w:p>
    <w:p w14:paraId="174146C7" w14:textId="3741E5EE" w:rsidR="00983625" w:rsidRPr="009C157D" w:rsidRDefault="0084182A" w:rsidP="009C157D">
      <w:pPr>
        <w:spacing w:after="0"/>
        <w:jc w:val="both"/>
        <w:rPr>
          <w:rFonts w:ascii="Cambria" w:hAnsi="Cambria"/>
          <w:szCs w:val="24"/>
        </w:rPr>
      </w:pPr>
      <w:r>
        <w:rPr>
          <w:rFonts w:ascii="Cambria" w:hAnsi="Cambria"/>
          <w:color w:val="000000"/>
          <w:szCs w:val="24"/>
        </w:rPr>
        <w:t>g</w:t>
      </w:r>
      <w:r w:rsidR="00DD6964" w:rsidRPr="009C157D">
        <w:rPr>
          <w:rFonts w:ascii="Cambria" w:hAnsi="Cambria"/>
          <w:color w:val="000000"/>
          <w:szCs w:val="24"/>
        </w:rPr>
        <w:t>)la console, brăţări sau la celelalte armături metalice de pe stâlp se verifică dacă nu sunt corodate, deformate, fisurate ori rupte. Cele deteriorate se înlocuiesc</w:t>
      </w:r>
      <w:r>
        <w:rPr>
          <w:rFonts w:ascii="Cambria" w:hAnsi="Cambria"/>
          <w:color w:val="000000"/>
          <w:szCs w:val="24"/>
        </w:rPr>
        <w:t xml:space="preserve"> </w:t>
      </w:r>
      <w:r w:rsidR="00DD6964" w:rsidRPr="009C157D">
        <w:rPr>
          <w:rFonts w:ascii="Cambria" w:hAnsi="Cambria"/>
          <w:color w:val="000000"/>
          <w:szCs w:val="24"/>
        </w:rPr>
        <w:t>şi se fixează bine pe stâlp;</w:t>
      </w:r>
    </w:p>
    <w:p w14:paraId="3E44F44B" w14:textId="12776426" w:rsidR="00983625" w:rsidRPr="009C157D" w:rsidRDefault="0084182A" w:rsidP="009C157D">
      <w:pPr>
        <w:spacing w:after="0"/>
        <w:jc w:val="both"/>
        <w:rPr>
          <w:rFonts w:ascii="Cambria" w:hAnsi="Cambria"/>
          <w:szCs w:val="24"/>
        </w:rPr>
      </w:pPr>
      <w:r>
        <w:rPr>
          <w:rFonts w:ascii="Cambria" w:hAnsi="Cambria"/>
          <w:color w:val="000000"/>
          <w:szCs w:val="24"/>
        </w:rPr>
        <w:t>h</w:t>
      </w:r>
      <w:r w:rsidR="00DD6964" w:rsidRPr="009C157D">
        <w:rPr>
          <w:rFonts w:ascii="Cambria" w:hAnsi="Cambria"/>
          <w:color w:val="000000"/>
          <w:szCs w:val="24"/>
        </w:rPr>
        <w:t>)la ancorele stâlpilor se verifică dacă cablul nu are fire rupte, clemele de strângere nu sunt deteriorate sau corodate şi dacă tensiunea de întindere a cablului este cea corespunzătoare. Elementele deteriorate se înlocuiesc, iar dacă este cazul se reglează tensiunea în ancoră;</w:t>
      </w:r>
    </w:p>
    <w:p w14:paraId="765CBD54" w14:textId="6D97C257" w:rsidR="00983625" w:rsidRPr="009C157D" w:rsidRDefault="0084182A" w:rsidP="009C157D">
      <w:pPr>
        <w:spacing w:after="0"/>
        <w:jc w:val="both"/>
        <w:rPr>
          <w:rFonts w:ascii="Cambria" w:hAnsi="Cambria"/>
          <w:szCs w:val="24"/>
        </w:rPr>
      </w:pPr>
      <w:r>
        <w:rPr>
          <w:rFonts w:ascii="Cambria" w:hAnsi="Cambria"/>
          <w:color w:val="000000"/>
          <w:szCs w:val="24"/>
        </w:rPr>
        <w:t>i</w:t>
      </w:r>
      <w:r w:rsidR="00DD6964" w:rsidRPr="009C157D">
        <w:rPr>
          <w:rFonts w:ascii="Cambria" w:hAnsi="Cambria"/>
          <w:color w:val="000000"/>
          <w:szCs w:val="24"/>
        </w:rPr>
        <w:t xml:space="preserve">)la instalaţia de legare la pământ a nulului de protecţie se va verifica starea legăturilor şi îmbinărilor conductorului electric de nul la acesta, precum şi a legăturilor acestuia la corpul de </w:t>
      </w:r>
      <w:r w:rsidR="00DD6964" w:rsidRPr="009C157D">
        <w:rPr>
          <w:rFonts w:ascii="Cambria" w:hAnsi="Cambria"/>
          <w:i/>
          <w:color w:val="000000"/>
          <w:szCs w:val="24"/>
        </w:rPr>
        <w:t>iluminat</w:t>
      </w:r>
      <w:r w:rsidR="00DD6964" w:rsidRPr="009C157D">
        <w:rPr>
          <w:rFonts w:ascii="Cambria" w:hAnsi="Cambria"/>
          <w:color w:val="000000"/>
          <w:szCs w:val="24"/>
        </w:rPr>
        <w:t>, se va măsura rezistenţa de dispersie a reţelei generale de legare la pământ, se va măsura şi se va reface priza de pământ, având ca referinţă STAS 12604:1988;</w:t>
      </w:r>
    </w:p>
    <w:p w14:paraId="5ED848C8" w14:textId="251930CB" w:rsidR="00983625" w:rsidRDefault="0084182A" w:rsidP="009C157D">
      <w:pPr>
        <w:spacing w:after="0"/>
        <w:jc w:val="both"/>
        <w:rPr>
          <w:rFonts w:ascii="Cambria" w:hAnsi="Cambria"/>
          <w:color w:val="000000"/>
          <w:szCs w:val="24"/>
        </w:rPr>
      </w:pPr>
      <w:r>
        <w:rPr>
          <w:rFonts w:ascii="Cambria" w:hAnsi="Cambria"/>
          <w:color w:val="000000"/>
          <w:szCs w:val="24"/>
        </w:rPr>
        <w:t>j</w:t>
      </w:r>
      <w:r w:rsidR="00DD6964" w:rsidRPr="009C157D">
        <w:rPr>
          <w:rFonts w:ascii="Cambria" w:hAnsi="Cambria"/>
          <w:color w:val="000000"/>
          <w:szCs w:val="24"/>
        </w:rPr>
        <w:t>)în cazul în care, la verificarea săgeţii, valorile măsurate, corectate cu temperatura, diferă de cele din tabelul de săgeţi, conductele electrice se întind astfel încât săgeata formată să fie cea corespunzătoare.</w:t>
      </w:r>
    </w:p>
    <w:p w14:paraId="2A6D17DE" w14:textId="6CA3EBF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84182A">
        <w:rPr>
          <w:rFonts w:ascii="Cambria" w:hAnsi="Cambria"/>
          <w:b/>
          <w:color w:val="000000"/>
          <w:szCs w:val="24"/>
        </w:rPr>
        <w:t>7</w:t>
      </w:r>
      <w:r w:rsidRPr="009C157D">
        <w:rPr>
          <w:rFonts w:ascii="Cambria" w:hAnsi="Cambria"/>
          <w:b/>
          <w:color w:val="000000"/>
          <w:szCs w:val="24"/>
        </w:rPr>
        <w:t xml:space="preserve">0 </w:t>
      </w:r>
    </w:p>
    <w:p w14:paraId="3639791D" w14:textId="2561EE90"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(1)Periodicitatea reviziilor tehnice pentru corpurile de </w:t>
      </w:r>
      <w:r w:rsidRPr="009C157D">
        <w:rPr>
          <w:rFonts w:ascii="Cambria" w:hAnsi="Cambria"/>
          <w:i/>
          <w:color w:val="000000"/>
          <w:szCs w:val="24"/>
        </w:rPr>
        <w:t>iluminat</w:t>
      </w:r>
      <w:r w:rsidRPr="009C157D">
        <w:rPr>
          <w:rFonts w:ascii="Cambria" w:hAnsi="Cambria"/>
          <w:color w:val="000000"/>
          <w:szCs w:val="24"/>
        </w:rPr>
        <w:t xml:space="preserve"> este conform normativelor tehnice în vigoare.</w:t>
      </w:r>
    </w:p>
    <w:p w14:paraId="55E822BA" w14:textId="48BCADFF" w:rsidR="00983625" w:rsidRPr="009C157D" w:rsidRDefault="00DD6964" w:rsidP="009C157D">
      <w:pPr>
        <w:spacing w:before="26" w:after="0"/>
        <w:jc w:val="both"/>
        <w:rPr>
          <w:rFonts w:ascii="Cambria" w:hAnsi="Cambria"/>
          <w:szCs w:val="24"/>
        </w:rPr>
      </w:pPr>
      <w:r w:rsidRPr="009C157D">
        <w:rPr>
          <w:rFonts w:ascii="Cambria" w:hAnsi="Cambria"/>
          <w:color w:val="000000"/>
          <w:szCs w:val="24"/>
        </w:rPr>
        <w:lastRenderedPageBreak/>
        <w:t xml:space="preserve">(2)Autorităţile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E56B37" w:rsidRPr="009C157D">
        <w:rPr>
          <w:rFonts w:ascii="Cambria" w:hAnsi="Cambria"/>
          <w:color w:val="000000"/>
          <w:szCs w:val="24"/>
        </w:rPr>
        <w:t xml:space="preserve"> ale Municipiului Târgu Secuiesc </w:t>
      </w:r>
      <w:r w:rsidRPr="009C157D">
        <w:rPr>
          <w:rFonts w:ascii="Cambria" w:hAnsi="Cambria"/>
          <w:color w:val="000000"/>
          <w:szCs w:val="24"/>
        </w:rPr>
        <w:t>împreună cu organele de poliţie vor stabili, în funcţie de condiţiile locale, gradul de intensitate a traficului pentru fiecare cale de circulaţie, locurile şi intersecţiile cu grad mare de periculozitate, precum şi marile aglomerări urbane.</w:t>
      </w:r>
    </w:p>
    <w:p w14:paraId="45892791"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(3)</w:t>
      </w:r>
      <w:r w:rsidRPr="009F5A86">
        <w:rPr>
          <w:rFonts w:ascii="Cambria" w:hAnsi="Cambria"/>
          <w:bCs/>
          <w:color w:val="000000"/>
          <w:szCs w:val="24"/>
        </w:rPr>
        <w:t>Gradul de intensitate a traficului se determină în funcţie de numărul de vehicule/oră şi bandă astfel:</w:t>
      </w:r>
    </w:p>
    <w:p w14:paraId="39BFB207"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a)foarte intens, peste 600, corespunzând clasei sistemului de </w:t>
      </w:r>
      <w:r w:rsidRPr="009C157D">
        <w:rPr>
          <w:rFonts w:ascii="Cambria" w:hAnsi="Cambria"/>
          <w:i/>
          <w:color w:val="000000"/>
          <w:szCs w:val="24"/>
        </w:rPr>
        <w:t>iluminat</w:t>
      </w:r>
      <w:r w:rsidRPr="009C157D">
        <w:rPr>
          <w:rFonts w:ascii="Cambria" w:hAnsi="Cambria"/>
          <w:color w:val="000000"/>
          <w:szCs w:val="24"/>
        </w:rPr>
        <w:t xml:space="preserve"> M1;</w:t>
      </w:r>
    </w:p>
    <w:p w14:paraId="0A1D93E8"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b)intens, între 360 şi 600, corespunzând clasei sistemului de </w:t>
      </w:r>
      <w:r w:rsidRPr="009C157D">
        <w:rPr>
          <w:rFonts w:ascii="Cambria" w:hAnsi="Cambria"/>
          <w:i/>
          <w:color w:val="000000"/>
          <w:szCs w:val="24"/>
        </w:rPr>
        <w:t>iluminat</w:t>
      </w:r>
      <w:r w:rsidRPr="009C157D">
        <w:rPr>
          <w:rFonts w:ascii="Cambria" w:hAnsi="Cambria"/>
          <w:color w:val="000000"/>
          <w:szCs w:val="24"/>
        </w:rPr>
        <w:t xml:space="preserve"> M2;</w:t>
      </w:r>
    </w:p>
    <w:p w14:paraId="2BBFEB3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c)mediu, între 160 şi 360, corespunzând clasei sistemului de </w:t>
      </w:r>
      <w:r w:rsidRPr="009C157D">
        <w:rPr>
          <w:rFonts w:ascii="Cambria" w:hAnsi="Cambria"/>
          <w:i/>
          <w:color w:val="000000"/>
          <w:szCs w:val="24"/>
        </w:rPr>
        <w:t>iluminat</w:t>
      </w:r>
      <w:r w:rsidRPr="009C157D">
        <w:rPr>
          <w:rFonts w:ascii="Cambria" w:hAnsi="Cambria"/>
          <w:color w:val="000000"/>
          <w:szCs w:val="24"/>
        </w:rPr>
        <w:t xml:space="preserve"> M3;</w:t>
      </w:r>
    </w:p>
    <w:p w14:paraId="7CAEB4A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d)redus, între 30 şi 160, corespunzând clasei sistemului de </w:t>
      </w:r>
      <w:r w:rsidRPr="009C157D">
        <w:rPr>
          <w:rFonts w:ascii="Cambria" w:hAnsi="Cambria"/>
          <w:i/>
          <w:color w:val="000000"/>
          <w:szCs w:val="24"/>
        </w:rPr>
        <w:t>iluminat</w:t>
      </w:r>
      <w:r w:rsidRPr="009C157D">
        <w:rPr>
          <w:rFonts w:ascii="Cambria" w:hAnsi="Cambria"/>
          <w:color w:val="000000"/>
          <w:szCs w:val="24"/>
        </w:rPr>
        <w:t xml:space="preserve"> M4;</w:t>
      </w:r>
    </w:p>
    <w:p w14:paraId="5556570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e)foarte redus, sub 30, corespunzând clasei sistemului de </w:t>
      </w:r>
      <w:r w:rsidRPr="009C157D">
        <w:rPr>
          <w:rFonts w:ascii="Cambria" w:hAnsi="Cambria"/>
          <w:i/>
          <w:color w:val="000000"/>
          <w:szCs w:val="24"/>
        </w:rPr>
        <w:t>iluminat</w:t>
      </w:r>
      <w:r w:rsidRPr="009C157D">
        <w:rPr>
          <w:rFonts w:ascii="Cambria" w:hAnsi="Cambria"/>
          <w:color w:val="000000"/>
          <w:szCs w:val="24"/>
        </w:rPr>
        <w:t xml:space="preserve"> M5.</w:t>
      </w:r>
    </w:p>
    <w:p w14:paraId="6C56271F" w14:textId="489FBF14"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1633A9">
        <w:rPr>
          <w:rFonts w:ascii="Cambria" w:hAnsi="Cambria"/>
          <w:b/>
          <w:color w:val="000000"/>
          <w:szCs w:val="24"/>
        </w:rPr>
        <w:t>7</w:t>
      </w:r>
      <w:r w:rsidRPr="009C157D">
        <w:rPr>
          <w:rFonts w:ascii="Cambria" w:hAnsi="Cambria"/>
          <w:b/>
          <w:color w:val="000000"/>
          <w:szCs w:val="24"/>
        </w:rPr>
        <w:t xml:space="preserve">1 </w:t>
      </w:r>
    </w:p>
    <w:p w14:paraId="4027C034" w14:textId="48155191" w:rsidR="00983625" w:rsidRDefault="00DD6964" w:rsidP="009C157D">
      <w:pPr>
        <w:spacing w:after="0"/>
        <w:jc w:val="both"/>
        <w:rPr>
          <w:rFonts w:ascii="Cambria" w:hAnsi="Cambria"/>
          <w:color w:val="000000"/>
          <w:szCs w:val="24"/>
        </w:rPr>
      </w:pPr>
      <w:r w:rsidRPr="009C157D">
        <w:rPr>
          <w:rFonts w:ascii="Cambria" w:hAnsi="Cambria"/>
          <w:color w:val="000000"/>
          <w:szCs w:val="24"/>
        </w:rPr>
        <w:t xml:space="preserve">Periodicitatea reparaţiilor curente pentru tablourile electrice de alimentare, distribuţie, conectare/deconectare şi reţelele electrice de joasă tensiune destinate </w:t>
      </w:r>
      <w:r w:rsidRPr="009C157D">
        <w:rPr>
          <w:rFonts w:ascii="Cambria" w:hAnsi="Cambria"/>
          <w:i/>
          <w:color w:val="000000"/>
          <w:szCs w:val="24"/>
        </w:rPr>
        <w:t>iluminatului public</w:t>
      </w:r>
      <w:r w:rsidRPr="009C157D">
        <w:rPr>
          <w:rFonts w:ascii="Cambria" w:hAnsi="Cambria"/>
          <w:color w:val="000000"/>
          <w:szCs w:val="24"/>
        </w:rPr>
        <w:t xml:space="preserve"> este de 3 ani, iar pentru corpurile de </w:t>
      </w:r>
      <w:r w:rsidRPr="009C157D">
        <w:rPr>
          <w:rFonts w:ascii="Cambria" w:hAnsi="Cambria"/>
          <w:i/>
          <w:color w:val="000000"/>
          <w:szCs w:val="24"/>
        </w:rPr>
        <w:t>iluminat</w:t>
      </w:r>
      <w:r w:rsidRPr="009C157D">
        <w:rPr>
          <w:rFonts w:ascii="Cambria" w:hAnsi="Cambria"/>
          <w:color w:val="000000"/>
          <w:szCs w:val="24"/>
        </w:rPr>
        <w:t xml:space="preserve"> este de 2 ani.</w:t>
      </w:r>
    </w:p>
    <w:p w14:paraId="74E7136B" w14:textId="77777777" w:rsidR="009F5A86" w:rsidRPr="009C157D" w:rsidRDefault="009F5A86" w:rsidP="009C157D">
      <w:pPr>
        <w:spacing w:after="0"/>
        <w:jc w:val="both"/>
        <w:rPr>
          <w:rFonts w:ascii="Cambria" w:hAnsi="Cambria"/>
          <w:szCs w:val="24"/>
        </w:rPr>
      </w:pPr>
    </w:p>
    <w:p w14:paraId="5005731D" w14:textId="43569C0A" w:rsidR="00983625" w:rsidRDefault="00DD6964" w:rsidP="009F5A86">
      <w:pPr>
        <w:spacing w:before="80" w:after="0"/>
        <w:jc w:val="center"/>
        <w:rPr>
          <w:rFonts w:ascii="Cambria" w:hAnsi="Cambria"/>
          <w:b/>
          <w:i/>
          <w:color w:val="000000"/>
          <w:szCs w:val="24"/>
        </w:rPr>
      </w:pPr>
      <w:r w:rsidRPr="009C157D">
        <w:rPr>
          <w:rFonts w:ascii="Cambria" w:hAnsi="Cambria"/>
          <w:b/>
          <w:color w:val="000000"/>
          <w:szCs w:val="24"/>
        </w:rPr>
        <w:t>CAPITOLUL III:</w:t>
      </w:r>
      <w:r w:rsidR="00D13031">
        <w:rPr>
          <w:rFonts w:ascii="Cambria" w:hAnsi="Cambria"/>
          <w:b/>
          <w:color w:val="000000"/>
          <w:szCs w:val="24"/>
        </w:rPr>
        <w:t xml:space="preserve"> </w:t>
      </w:r>
      <w:r w:rsidRPr="009C157D">
        <w:rPr>
          <w:rFonts w:ascii="Cambria" w:hAnsi="Cambria"/>
          <w:b/>
          <w:color w:val="000000"/>
          <w:szCs w:val="24"/>
        </w:rPr>
        <w:t xml:space="preserve">Drepturile şi obligaţiile operatorilor serviciului de </w:t>
      </w:r>
      <w:r w:rsidRPr="009C157D">
        <w:rPr>
          <w:rFonts w:ascii="Cambria" w:hAnsi="Cambria"/>
          <w:b/>
          <w:i/>
          <w:color w:val="000000"/>
          <w:szCs w:val="24"/>
        </w:rPr>
        <w:t>iluminat public</w:t>
      </w:r>
    </w:p>
    <w:p w14:paraId="548C0D75" w14:textId="77777777" w:rsidR="009F5A86" w:rsidRPr="009C157D" w:rsidRDefault="009F5A86" w:rsidP="009C157D">
      <w:pPr>
        <w:spacing w:before="80" w:after="0"/>
        <w:jc w:val="both"/>
        <w:rPr>
          <w:rFonts w:ascii="Cambria" w:hAnsi="Cambria"/>
          <w:szCs w:val="24"/>
        </w:rPr>
      </w:pPr>
    </w:p>
    <w:p w14:paraId="7C1E12C6" w14:textId="00690345"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7B143F">
        <w:rPr>
          <w:rFonts w:ascii="Cambria" w:hAnsi="Cambria"/>
          <w:b/>
          <w:color w:val="000000"/>
          <w:szCs w:val="24"/>
        </w:rPr>
        <w:t>7</w:t>
      </w:r>
      <w:r w:rsidRPr="009C157D">
        <w:rPr>
          <w:rFonts w:ascii="Cambria" w:hAnsi="Cambria"/>
          <w:b/>
          <w:color w:val="000000"/>
          <w:szCs w:val="24"/>
        </w:rPr>
        <w:t xml:space="preserve">2 </w:t>
      </w:r>
    </w:p>
    <w:p w14:paraId="28C31DB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Drepturile şi obligaţiile operatorilor prestatori ai serviciului de </w:t>
      </w:r>
      <w:r w:rsidRPr="009C157D">
        <w:rPr>
          <w:rFonts w:ascii="Cambria" w:hAnsi="Cambria"/>
          <w:i/>
          <w:color w:val="000000"/>
          <w:szCs w:val="24"/>
        </w:rPr>
        <w:t>iluminat public</w:t>
      </w:r>
      <w:r w:rsidRPr="009C157D">
        <w:rPr>
          <w:rFonts w:ascii="Cambria" w:hAnsi="Cambria"/>
          <w:color w:val="000000"/>
          <w:szCs w:val="24"/>
        </w:rPr>
        <w:t xml:space="preserve"> se prevăd în:</w:t>
      </w:r>
    </w:p>
    <w:p w14:paraId="60577242"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a)</w:t>
      </w:r>
      <w:r w:rsidRPr="009C157D">
        <w:rPr>
          <w:rFonts w:ascii="Cambria" w:hAnsi="Cambria"/>
          <w:i/>
          <w:color w:val="000000"/>
          <w:szCs w:val="24"/>
        </w:rPr>
        <w:t>regulamentul</w:t>
      </w:r>
      <w:r w:rsidRPr="009C157D">
        <w:rPr>
          <w:rFonts w:ascii="Cambria" w:hAnsi="Cambria"/>
          <w:color w:val="000000"/>
          <w:szCs w:val="24"/>
        </w:rPr>
        <w:t xml:space="preserve"> serviciului;</w:t>
      </w:r>
    </w:p>
    <w:p w14:paraId="15C72F16"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b)hotărârea de dare în administrare, în cazul gestiunii directe;</w:t>
      </w:r>
    </w:p>
    <w:p w14:paraId="0A353C5F" w14:textId="77EA166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EF1389">
        <w:rPr>
          <w:rFonts w:ascii="Cambria" w:hAnsi="Cambria"/>
          <w:b/>
          <w:color w:val="000000"/>
          <w:szCs w:val="24"/>
        </w:rPr>
        <w:t>7</w:t>
      </w:r>
      <w:r w:rsidRPr="009C157D">
        <w:rPr>
          <w:rFonts w:ascii="Cambria" w:hAnsi="Cambria"/>
          <w:b/>
          <w:color w:val="000000"/>
          <w:szCs w:val="24"/>
        </w:rPr>
        <w:t xml:space="preserve">3 </w:t>
      </w:r>
    </w:p>
    <w:p w14:paraId="3759AE5A" w14:textId="33C46DAD" w:rsidR="00983625" w:rsidRPr="009C157D" w:rsidRDefault="00DD6964" w:rsidP="009C157D">
      <w:pPr>
        <w:spacing w:after="0"/>
        <w:jc w:val="both"/>
        <w:rPr>
          <w:rFonts w:ascii="Cambria" w:hAnsi="Cambria"/>
          <w:szCs w:val="24"/>
        </w:rPr>
      </w:pPr>
      <w:r w:rsidRPr="009C157D">
        <w:rPr>
          <w:rFonts w:ascii="Cambria" w:hAnsi="Cambria"/>
          <w:color w:val="000000"/>
          <w:szCs w:val="24"/>
        </w:rPr>
        <w:t>Operator</w:t>
      </w:r>
      <w:r w:rsidR="00E56B37" w:rsidRPr="009C157D">
        <w:rPr>
          <w:rFonts w:ascii="Cambria" w:hAnsi="Cambria"/>
          <w:color w:val="000000"/>
          <w:szCs w:val="24"/>
        </w:rPr>
        <w:t>ul</w:t>
      </w:r>
      <w:r w:rsidRPr="009C157D">
        <w:rPr>
          <w:rFonts w:ascii="Cambria" w:hAnsi="Cambria"/>
          <w:color w:val="000000"/>
          <w:szCs w:val="24"/>
        </w:rPr>
        <w:t xml:space="preserve"> care prestează serviciul de </w:t>
      </w:r>
      <w:r w:rsidRPr="009C157D">
        <w:rPr>
          <w:rFonts w:ascii="Cambria" w:hAnsi="Cambria"/>
          <w:i/>
          <w:color w:val="000000"/>
          <w:szCs w:val="24"/>
        </w:rPr>
        <w:t>iluminat public</w:t>
      </w:r>
      <w:r w:rsidRPr="009C157D">
        <w:rPr>
          <w:rFonts w:ascii="Cambria" w:hAnsi="Cambria"/>
          <w:color w:val="000000"/>
          <w:szCs w:val="24"/>
        </w:rPr>
        <w:t xml:space="preserve"> exercită cu titlu gratuit drepturile de uz şi de servitute asupra terenurilor şi bunurilor proprietate </w:t>
      </w:r>
      <w:r w:rsidRPr="009C157D">
        <w:rPr>
          <w:rFonts w:ascii="Cambria" w:hAnsi="Cambria"/>
          <w:i/>
          <w:color w:val="000000"/>
          <w:szCs w:val="24"/>
        </w:rPr>
        <w:t>publică</w:t>
      </w:r>
      <w:r w:rsidRPr="009C157D">
        <w:rPr>
          <w:rFonts w:ascii="Cambria" w:hAnsi="Cambria"/>
          <w:color w:val="000000"/>
          <w:szCs w:val="24"/>
        </w:rPr>
        <w:t xml:space="preserve"> sau privată, aparţinând, după caz, statului, unităţilor administrativ-teritoriale, unor persoane fizice ori juridice, după cum urmează:</w:t>
      </w:r>
    </w:p>
    <w:p w14:paraId="06828220"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a)dreptul de uz pentru executarea lucrărilor de infrastructură pentru prestarea serviciului de </w:t>
      </w:r>
      <w:r w:rsidRPr="009C157D">
        <w:rPr>
          <w:rFonts w:ascii="Cambria" w:hAnsi="Cambria"/>
          <w:i/>
          <w:color w:val="000000"/>
          <w:szCs w:val="24"/>
        </w:rPr>
        <w:t>iluminat public</w:t>
      </w:r>
      <w:r w:rsidRPr="009C157D">
        <w:rPr>
          <w:rFonts w:ascii="Cambria" w:hAnsi="Cambria"/>
          <w:color w:val="000000"/>
          <w:szCs w:val="24"/>
        </w:rPr>
        <w:t>;</w:t>
      </w:r>
    </w:p>
    <w:p w14:paraId="57C6A76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b)servitute de trecere subterană, de suprafaţă sau aeriană pentru instalarea sistemului de </w:t>
      </w:r>
      <w:r w:rsidRPr="009C157D">
        <w:rPr>
          <w:rFonts w:ascii="Cambria" w:hAnsi="Cambria"/>
          <w:i/>
          <w:color w:val="000000"/>
          <w:szCs w:val="24"/>
        </w:rPr>
        <w:t>iluminat public</w:t>
      </w:r>
      <w:r w:rsidRPr="009C157D">
        <w:rPr>
          <w:rFonts w:ascii="Cambria" w:hAnsi="Cambria"/>
          <w:color w:val="000000"/>
          <w:szCs w:val="24"/>
        </w:rPr>
        <w:t>;</w:t>
      </w:r>
    </w:p>
    <w:p w14:paraId="7B118AA3" w14:textId="6CAD13A2" w:rsidR="00983625" w:rsidRDefault="00DD6964" w:rsidP="009C157D">
      <w:pPr>
        <w:spacing w:after="0"/>
        <w:jc w:val="both"/>
        <w:rPr>
          <w:rFonts w:ascii="Cambria" w:hAnsi="Cambria"/>
          <w:color w:val="000000"/>
          <w:szCs w:val="24"/>
        </w:rPr>
      </w:pPr>
      <w:r w:rsidRPr="009C157D">
        <w:rPr>
          <w:rFonts w:ascii="Cambria" w:hAnsi="Cambria"/>
          <w:color w:val="000000"/>
          <w:szCs w:val="24"/>
        </w:rPr>
        <w:t xml:space="preserve">c)dreptul de acces la utilităţile </w:t>
      </w:r>
      <w:r w:rsidRPr="009C157D">
        <w:rPr>
          <w:rFonts w:ascii="Cambria" w:hAnsi="Cambria"/>
          <w:i/>
          <w:color w:val="000000"/>
          <w:szCs w:val="24"/>
        </w:rPr>
        <w:t>publice</w:t>
      </w:r>
      <w:r w:rsidRPr="009C157D">
        <w:rPr>
          <w:rFonts w:ascii="Cambria" w:hAnsi="Cambria"/>
          <w:color w:val="000000"/>
          <w:szCs w:val="24"/>
        </w:rPr>
        <w:t xml:space="preserve"> şi la Sistemul Energetic Naţional.</w:t>
      </w:r>
    </w:p>
    <w:p w14:paraId="6B007617" w14:textId="7537232C"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A37895">
        <w:rPr>
          <w:rFonts w:ascii="Cambria" w:hAnsi="Cambria"/>
          <w:b/>
          <w:color w:val="000000"/>
          <w:szCs w:val="24"/>
        </w:rPr>
        <w:t>7</w:t>
      </w:r>
      <w:r w:rsidRPr="009C157D">
        <w:rPr>
          <w:rFonts w:ascii="Cambria" w:hAnsi="Cambria"/>
          <w:b/>
          <w:color w:val="000000"/>
          <w:szCs w:val="24"/>
        </w:rPr>
        <w:t xml:space="preserve">4 </w:t>
      </w:r>
    </w:p>
    <w:p w14:paraId="0BBF3955" w14:textId="0125D932" w:rsidR="00983625" w:rsidRPr="009C157D" w:rsidRDefault="00DD6964" w:rsidP="009C157D">
      <w:pPr>
        <w:spacing w:after="0"/>
        <w:jc w:val="both"/>
        <w:rPr>
          <w:rFonts w:ascii="Cambria" w:hAnsi="Cambria"/>
          <w:szCs w:val="24"/>
        </w:rPr>
      </w:pPr>
      <w:r w:rsidRPr="009C157D">
        <w:rPr>
          <w:rFonts w:ascii="Cambria" w:hAnsi="Cambria"/>
          <w:color w:val="000000"/>
          <w:szCs w:val="24"/>
        </w:rPr>
        <w:t>Operator</w:t>
      </w:r>
      <w:r w:rsidR="00E56B37" w:rsidRPr="009C157D">
        <w:rPr>
          <w:rFonts w:ascii="Cambria" w:hAnsi="Cambria"/>
          <w:color w:val="000000"/>
          <w:szCs w:val="24"/>
        </w:rPr>
        <w:t>ul</w:t>
      </w:r>
      <w:r w:rsidRPr="009C157D">
        <w:rPr>
          <w:rFonts w:ascii="Cambria" w:hAnsi="Cambria"/>
          <w:color w:val="000000"/>
          <w:szCs w:val="24"/>
        </w:rPr>
        <w:t xml:space="preserve"> serviciului de </w:t>
      </w:r>
      <w:r w:rsidRPr="009C157D">
        <w:rPr>
          <w:rFonts w:ascii="Cambria" w:hAnsi="Cambria"/>
          <w:i/>
          <w:color w:val="000000"/>
          <w:szCs w:val="24"/>
        </w:rPr>
        <w:t>iluminat public</w:t>
      </w:r>
      <w:r w:rsidRPr="009C157D">
        <w:rPr>
          <w:rFonts w:ascii="Cambria" w:hAnsi="Cambria"/>
          <w:color w:val="000000"/>
          <w:szCs w:val="24"/>
        </w:rPr>
        <w:t xml:space="preserve"> au următoarele obligaţii:</w:t>
      </w:r>
    </w:p>
    <w:p w14:paraId="420737CA"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a)să gestioneze serviciul de </w:t>
      </w:r>
      <w:r w:rsidRPr="009C157D">
        <w:rPr>
          <w:rFonts w:ascii="Cambria" w:hAnsi="Cambria"/>
          <w:i/>
          <w:color w:val="000000"/>
          <w:szCs w:val="24"/>
        </w:rPr>
        <w:t>iluminat public</w:t>
      </w:r>
      <w:r w:rsidRPr="009C157D">
        <w:rPr>
          <w:rFonts w:ascii="Cambria" w:hAnsi="Cambria"/>
          <w:color w:val="000000"/>
          <w:szCs w:val="24"/>
        </w:rPr>
        <w:t xml:space="preserve"> pe criterii de competitivitate şi eficienţă economică;</w:t>
      </w:r>
    </w:p>
    <w:p w14:paraId="29F405E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b)să promoveze dezvoltarea, modernizarea şi exploatarea eficientă a infrastructurii aferente serviciului de </w:t>
      </w:r>
      <w:r w:rsidRPr="009C157D">
        <w:rPr>
          <w:rFonts w:ascii="Cambria" w:hAnsi="Cambria"/>
          <w:i/>
          <w:color w:val="000000"/>
          <w:szCs w:val="24"/>
        </w:rPr>
        <w:t>iluminat public</w:t>
      </w:r>
      <w:r w:rsidRPr="009C157D">
        <w:rPr>
          <w:rFonts w:ascii="Cambria" w:hAnsi="Cambria"/>
          <w:color w:val="000000"/>
          <w:szCs w:val="24"/>
        </w:rPr>
        <w:t>;</w:t>
      </w:r>
    </w:p>
    <w:p w14:paraId="1193D16E" w14:textId="20DE1595" w:rsidR="00983625" w:rsidRPr="009C157D" w:rsidRDefault="00DD6964" w:rsidP="009C157D">
      <w:pPr>
        <w:spacing w:after="0"/>
        <w:jc w:val="both"/>
        <w:rPr>
          <w:rFonts w:ascii="Cambria" w:hAnsi="Cambria"/>
          <w:szCs w:val="24"/>
        </w:rPr>
      </w:pPr>
      <w:r w:rsidRPr="009C157D">
        <w:rPr>
          <w:rFonts w:ascii="Cambria" w:hAnsi="Cambria"/>
          <w:color w:val="000000"/>
          <w:szCs w:val="24"/>
        </w:rPr>
        <w:t>c)să respecte sarcinile asumate potrivit contractului</w:t>
      </w:r>
      <w:r w:rsidR="00C23193">
        <w:rPr>
          <w:rFonts w:ascii="Cambria" w:hAnsi="Cambria"/>
          <w:color w:val="000000"/>
          <w:szCs w:val="24"/>
        </w:rPr>
        <w:t xml:space="preserve">, </w:t>
      </w:r>
      <w:r w:rsidRPr="009C157D">
        <w:rPr>
          <w:rFonts w:ascii="Cambria" w:hAnsi="Cambria"/>
          <w:color w:val="000000"/>
          <w:szCs w:val="24"/>
        </w:rPr>
        <w:t>sau pe cele stabilite prin hotărârea de dare în administrare, după caz;</w:t>
      </w:r>
    </w:p>
    <w:p w14:paraId="6ED62041" w14:textId="651EB028" w:rsidR="00983625" w:rsidRPr="009C157D" w:rsidRDefault="00DD6964" w:rsidP="009C157D">
      <w:pPr>
        <w:spacing w:after="0"/>
        <w:jc w:val="both"/>
        <w:rPr>
          <w:rFonts w:ascii="Cambria" w:hAnsi="Cambria"/>
          <w:szCs w:val="24"/>
        </w:rPr>
      </w:pPr>
      <w:r w:rsidRPr="009C157D">
        <w:rPr>
          <w:rFonts w:ascii="Cambria" w:hAnsi="Cambria"/>
          <w:color w:val="000000"/>
          <w:szCs w:val="24"/>
        </w:rPr>
        <w:lastRenderedPageBreak/>
        <w:t xml:space="preserve">d)să asigure respectarea indicatorilor de performanţă ai serviciului de </w:t>
      </w:r>
      <w:r w:rsidRPr="009C157D">
        <w:rPr>
          <w:rFonts w:ascii="Cambria" w:hAnsi="Cambria"/>
          <w:i/>
          <w:color w:val="000000"/>
          <w:szCs w:val="24"/>
        </w:rPr>
        <w:t>iluminat public</w:t>
      </w:r>
      <w:r w:rsidRPr="009C157D">
        <w:rPr>
          <w:rFonts w:ascii="Cambria" w:hAnsi="Cambria"/>
          <w:color w:val="000000"/>
          <w:szCs w:val="24"/>
        </w:rPr>
        <w:t xml:space="preserve">, stabiliţi de autorităţile administraţiei </w:t>
      </w:r>
      <w:r w:rsidRPr="009C157D">
        <w:rPr>
          <w:rFonts w:ascii="Cambria" w:hAnsi="Cambria"/>
          <w:i/>
          <w:color w:val="000000"/>
          <w:szCs w:val="24"/>
        </w:rPr>
        <w:t>publice</w:t>
      </w:r>
      <w:r w:rsidRPr="009C157D">
        <w:rPr>
          <w:rFonts w:ascii="Cambria" w:hAnsi="Cambria"/>
          <w:color w:val="000000"/>
          <w:szCs w:val="24"/>
        </w:rPr>
        <w:t xml:space="preserve"> locale în </w:t>
      </w:r>
      <w:r w:rsidRPr="009C157D">
        <w:rPr>
          <w:rFonts w:ascii="Cambria" w:hAnsi="Cambria"/>
          <w:i/>
          <w:color w:val="000000"/>
          <w:szCs w:val="24"/>
        </w:rPr>
        <w:t>regulamentul</w:t>
      </w:r>
      <w:r w:rsidRPr="009C157D">
        <w:rPr>
          <w:rFonts w:ascii="Cambria" w:hAnsi="Cambria"/>
          <w:color w:val="000000"/>
          <w:szCs w:val="24"/>
        </w:rPr>
        <w:t xml:space="preserve"> serviciului, anexat la hotărârea de dare în administrare sau la contract, după caz;</w:t>
      </w:r>
    </w:p>
    <w:p w14:paraId="27A05FC4" w14:textId="6558E238"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e)să respecte şi să efectueze serviciul conform prezentului </w:t>
      </w:r>
      <w:r w:rsidRPr="009C157D">
        <w:rPr>
          <w:rFonts w:ascii="Cambria" w:hAnsi="Cambria"/>
          <w:i/>
          <w:color w:val="000000"/>
          <w:szCs w:val="24"/>
        </w:rPr>
        <w:t>regulament</w:t>
      </w:r>
      <w:r w:rsidRPr="009C157D">
        <w:rPr>
          <w:rFonts w:ascii="Cambria" w:hAnsi="Cambria"/>
          <w:color w:val="000000"/>
          <w:szCs w:val="24"/>
        </w:rPr>
        <w:t>, caietului de sarcini şi hotărârii de dare în administrare sau contractului, după caz;</w:t>
      </w:r>
    </w:p>
    <w:p w14:paraId="4E86A94F" w14:textId="73C5B58C"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f)să furnizeze autorităţilor administraţiei </w:t>
      </w:r>
      <w:r w:rsidRPr="009C157D">
        <w:rPr>
          <w:rFonts w:ascii="Cambria" w:hAnsi="Cambria"/>
          <w:i/>
          <w:color w:val="000000"/>
          <w:szCs w:val="24"/>
        </w:rPr>
        <w:t>publice</w:t>
      </w:r>
      <w:r w:rsidRPr="009C157D">
        <w:rPr>
          <w:rFonts w:ascii="Cambria" w:hAnsi="Cambria"/>
          <w:color w:val="000000"/>
          <w:szCs w:val="24"/>
        </w:rPr>
        <w:t xml:space="preserve"> locale</w:t>
      </w:r>
      <w:r w:rsidR="00E56B37" w:rsidRPr="009C157D">
        <w:rPr>
          <w:rFonts w:ascii="Cambria" w:hAnsi="Cambria"/>
          <w:color w:val="000000"/>
          <w:szCs w:val="24"/>
        </w:rPr>
        <w:t xml:space="preserve"> ale Municipiului Târgu Secuiesc</w:t>
      </w:r>
      <w:r w:rsidRPr="009C157D">
        <w:rPr>
          <w:rFonts w:ascii="Cambria" w:hAnsi="Cambria"/>
          <w:color w:val="000000"/>
          <w:szCs w:val="24"/>
        </w:rPr>
        <w:t xml:space="preserve">, A.N.R.S.C. şi C.N.R.I. informaţiile solicitate şi să asigure accesul la toate informaţiile necesare verificării şi evaluării funcţionării şi dezvoltării serviciului de </w:t>
      </w:r>
      <w:r w:rsidRPr="009C157D">
        <w:rPr>
          <w:rFonts w:ascii="Cambria" w:hAnsi="Cambria"/>
          <w:i/>
          <w:color w:val="000000"/>
          <w:szCs w:val="24"/>
        </w:rPr>
        <w:t>iluminat public</w:t>
      </w:r>
      <w:r w:rsidRPr="009C157D">
        <w:rPr>
          <w:rFonts w:ascii="Cambria" w:hAnsi="Cambria"/>
          <w:color w:val="000000"/>
          <w:szCs w:val="24"/>
        </w:rPr>
        <w:t>;</w:t>
      </w:r>
    </w:p>
    <w:p w14:paraId="1F1A2400" w14:textId="6B3DB6BD" w:rsidR="00983625" w:rsidRPr="009C157D" w:rsidRDefault="00DD6964" w:rsidP="009C157D">
      <w:pPr>
        <w:spacing w:after="0"/>
        <w:jc w:val="both"/>
        <w:rPr>
          <w:rFonts w:ascii="Cambria" w:hAnsi="Cambria"/>
          <w:szCs w:val="24"/>
        </w:rPr>
      </w:pPr>
      <w:r w:rsidRPr="009C157D">
        <w:rPr>
          <w:rFonts w:ascii="Cambria" w:hAnsi="Cambria"/>
          <w:color w:val="000000"/>
          <w:szCs w:val="24"/>
        </w:rPr>
        <w:t>g)să pună în aplicare metode performante de management, care să conducă la reducerea costurilor de operare, inclusiv prin aplicarea procedurilor concurenţiale impuse de normele legale în vigoare privind achiziţiile de lucrări sau de bunuri</w:t>
      </w:r>
      <w:r w:rsidR="00C23193">
        <w:rPr>
          <w:rFonts w:ascii="Cambria" w:hAnsi="Cambria"/>
          <w:color w:val="000000"/>
          <w:szCs w:val="24"/>
        </w:rPr>
        <w:t>.</w:t>
      </w:r>
    </w:p>
    <w:p w14:paraId="07C9EE6F" w14:textId="28905BA3"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23193">
        <w:rPr>
          <w:rFonts w:ascii="Cambria" w:hAnsi="Cambria"/>
          <w:b/>
          <w:color w:val="000000"/>
          <w:szCs w:val="24"/>
        </w:rPr>
        <w:t>7</w:t>
      </w:r>
      <w:r w:rsidRPr="009C157D">
        <w:rPr>
          <w:rFonts w:ascii="Cambria" w:hAnsi="Cambria"/>
          <w:b/>
          <w:color w:val="000000"/>
          <w:szCs w:val="24"/>
        </w:rPr>
        <w:t xml:space="preserve">5 </w:t>
      </w:r>
    </w:p>
    <w:p w14:paraId="1337AEB5" w14:textId="07AC04F3" w:rsidR="00983625" w:rsidRPr="009C157D" w:rsidRDefault="00DD6964" w:rsidP="009C157D">
      <w:pPr>
        <w:spacing w:before="26" w:after="0"/>
        <w:jc w:val="both"/>
        <w:rPr>
          <w:rFonts w:ascii="Cambria" w:hAnsi="Cambria"/>
          <w:szCs w:val="24"/>
        </w:rPr>
      </w:pPr>
      <w:r w:rsidRPr="009C157D">
        <w:rPr>
          <w:rFonts w:ascii="Cambria" w:hAnsi="Cambria"/>
          <w:color w:val="000000"/>
          <w:szCs w:val="24"/>
        </w:rPr>
        <w:t>Operator</w:t>
      </w:r>
      <w:r w:rsidR="00E56B37" w:rsidRPr="009C157D">
        <w:rPr>
          <w:rFonts w:ascii="Cambria" w:hAnsi="Cambria"/>
          <w:color w:val="000000"/>
          <w:szCs w:val="24"/>
        </w:rPr>
        <w:t xml:space="preserve">ul </w:t>
      </w:r>
      <w:r w:rsidRPr="009C157D">
        <w:rPr>
          <w:rFonts w:ascii="Cambria" w:hAnsi="Cambria"/>
          <w:color w:val="000000"/>
          <w:szCs w:val="24"/>
        </w:rPr>
        <w:t>servici</w:t>
      </w:r>
      <w:r w:rsidR="00E56B37" w:rsidRPr="009C157D">
        <w:rPr>
          <w:rFonts w:ascii="Cambria" w:hAnsi="Cambria"/>
          <w:color w:val="000000"/>
          <w:szCs w:val="24"/>
        </w:rPr>
        <w:t>ului</w:t>
      </w:r>
      <w:r w:rsidRPr="009C157D">
        <w:rPr>
          <w:rFonts w:ascii="Cambria" w:hAnsi="Cambria"/>
          <w:color w:val="000000"/>
          <w:szCs w:val="24"/>
        </w:rPr>
        <w:t xml:space="preserve"> de </w:t>
      </w:r>
      <w:r w:rsidRPr="009C157D">
        <w:rPr>
          <w:rFonts w:ascii="Cambria" w:hAnsi="Cambria"/>
          <w:i/>
          <w:color w:val="000000"/>
          <w:szCs w:val="24"/>
        </w:rPr>
        <w:t>iluminat public</w:t>
      </w:r>
      <w:r w:rsidRPr="009C157D">
        <w:rPr>
          <w:rFonts w:ascii="Cambria" w:hAnsi="Cambria"/>
          <w:color w:val="000000"/>
          <w:szCs w:val="24"/>
        </w:rPr>
        <w:t xml:space="preserve"> răspund de îndeplinirea obligaţiilor prevăzute la art. </w:t>
      </w:r>
      <w:r w:rsidR="00B41AF3">
        <w:rPr>
          <w:rFonts w:ascii="Cambria" w:hAnsi="Cambria"/>
          <w:color w:val="000000"/>
          <w:szCs w:val="24"/>
        </w:rPr>
        <w:t>7</w:t>
      </w:r>
      <w:r w:rsidRPr="009C157D">
        <w:rPr>
          <w:rFonts w:ascii="Cambria" w:hAnsi="Cambria"/>
          <w:color w:val="000000"/>
          <w:szCs w:val="24"/>
        </w:rPr>
        <w:t>4.</w:t>
      </w:r>
    </w:p>
    <w:p w14:paraId="5A362088" w14:textId="71B7586A"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87579D">
        <w:rPr>
          <w:rFonts w:ascii="Cambria" w:hAnsi="Cambria"/>
          <w:b/>
          <w:color w:val="000000"/>
          <w:szCs w:val="24"/>
        </w:rPr>
        <w:t>7</w:t>
      </w:r>
      <w:r w:rsidRPr="009C157D">
        <w:rPr>
          <w:rFonts w:ascii="Cambria" w:hAnsi="Cambria"/>
          <w:b/>
          <w:color w:val="000000"/>
          <w:szCs w:val="24"/>
        </w:rPr>
        <w:t xml:space="preserve">6 </w:t>
      </w:r>
    </w:p>
    <w:p w14:paraId="698AE5E2" w14:textId="15CBABF1" w:rsidR="00983625" w:rsidRPr="009C157D" w:rsidRDefault="00DD6964" w:rsidP="009C157D">
      <w:pPr>
        <w:spacing w:after="0"/>
        <w:jc w:val="both"/>
        <w:rPr>
          <w:rFonts w:ascii="Cambria" w:hAnsi="Cambria"/>
          <w:szCs w:val="24"/>
        </w:rPr>
      </w:pPr>
      <w:r w:rsidRPr="009C157D">
        <w:rPr>
          <w:rFonts w:ascii="Cambria" w:hAnsi="Cambria"/>
          <w:color w:val="000000"/>
          <w:szCs w:val="24"/>
        </w:rPr>
        <w:t>Operator</w:t>
      </w:r>
      <w:r w:rsidR="00E56B37" w:rsidRPr="009C157D">
        <w:rPr>
          <w:rFonts w:ascii="Cambria" w:hAnsi="Cambria"/>
          <w:color w:val="000000"/>
          <w:szCs w:val="24"/>
        </w:rPr>
        <w:t>ul</w:t>
      </w:r>
      <w:r w:rsidRPr="009C157D">
        <w:rPr>
          <w:rFonts w:ascii="Cambria" w:hAnsi="Cambria"/>
          <w:color w:val="000000"/>
          <w:szCs w:val="24"/>
        </w:rPr>
        <w:t xml:space="preserve"> serviciului de </w:t>
      </w:r>
      <w:r w:rsidRPr="009C157D">
        <w:rPr>
          <w:rFonts w:ascii="Cambria" w:hAnsi="Cambria"/>
          <w:i/>
          <w:color w:val="000000"/>
          <w:szCs w:val="24"/>
        </w:rPr>
        <w:t>iluminat public</w:t>
      </w:r>
      <w:r w:rsidRPr="009C157D">
        <w:rPr>
          <w:rFonts w:ascii="Cambria" w:hAnsi="Cambria"/>
          <w:color w:val="000000"/>
          <w:szCs w:val="24"/>
        </w:rPr>
        <w:t xml:space="preserve"> au următoarele drepturi:</w:t>
      </w:r>
    </w:p>
    <w:p w14:paraId="5E6E389F" w14:textId="0B24099C" w:rsidR="00983625" w:rsidRPr="009C157D" w:rsidRDefault="0087579D" w:rsidP="009C157D">
      <w:pPr>
        <w:spacing w:after="0"/>
        <w:jc w:val="both"/>
        <w:rPr>
          <w:rFonts w:ascii="Cambria" w:hAnsi="Cambria"/>
          <w:szCs w:val="24"/>
        </w:rPr>
      </w:pPr>
      <w:r>
        <w:rPr>
          <w:rFonts w:ascii="Cambria" w:hAnsi="Cambria"/>
          <w:color w:val="000000"/>
          <w:szCs w:val="24"/>
        </w:rPr>
        <w:t>a</w:t>
      </w:r>
      <w:r w:rsidR="00DD6964" w:rsidRPr="009C157D">
        <w:rPr>
          <w:rFonts w:ascii="Cambria" w:hAnsi="Cambria"/>
          <w:color w:val="000000"/>
          <w:szCs w:val="24"/>
        </w:rPr>
        <w:t>)să asigure echilibrul contractual pe durata delegării gestiunii;</w:t>
      </w:r>
    </w:p>
    <w:p w14:paraId="457F1C87" w14:textId="5D208024" w:rsidR="00983625" w:rsidRPr="009C157D" w:rsidRDefault="0087579D"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)să solicite modificarea sau ajustarea tarifului în conformitate cu Normele metodologice-cadru aprobate de A.N.R.S.C</w:t>
      </w:r>
      <w:r>
        <w:rPr>
          <w:rFonts w:ascii="Cambria" w:hAnsi="Cambria"/>
          <w:color w:val="000000"/>
          <w:szCs w:val="24"/>
        </w:rPr>
        <w:t>.</w:t>
      </w:r>
    </w:p>
    <w:p w14:paraId="2DC33755" w14:textId="4CD0B531"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EB1475">
        <w:rPr>
          <w:rFonts w:ascii="Cambria" w:hAnsi="Cambria"/>
          <w:b/>
          <w:color w:val="000000"/>
          <w:szCs w:val="24"/>
        </w:rPr>
        <w:t>7</w:t>
      </w:r>
      <w:r w:rsidRPr="009C157D">
        <w:rPr>
          <w:rFonts w:ascii="Cambria" w:hAnsi="Cambria"/>
          <w:b/>
          <w:color w:val="000000"/>
          <w:szCs w:val="24"/>
        </w:rPr>
        <w:t xml:space="preserve">7 </w:t>
      </w:r>
    </w:p>
    <w:p w14:paraId="352E85A8" w14:textId="546AD041" w:rsidR="00983625" w:rsidRPr="009C157D" w:rsidRDefault="00DD6964" w:rsidP="009C157D">
      <w:pPr>
        <w:spacing w:after="0"/>
        <w:jc w:val="both"/>
        <w:rPr>
          <w:rFonts w:ascii="Cambria" w:hAnsi="Cambria"/>
          <w:szCs w:val="24"/>
        </w:rPr>
      </w:pPr>
      <w:r w:rsidRPr="009C157D">
        <w:rPr>
          <w:rFonts w:ascii="Cambria" w:hAnsi="Cambria"/>
          <w:color w:val="000000"/>
          <w:szCs w:val="24"/>
        </w:rPr>
        <w:t>(1)Utilizator</w:t>
      </w:r>
      <w:r w:rsidR="00E56B37" w:rsidRPr="009C157D">
        <w:rPr>
          <w:rFonts w:ascii="Cambria" w:hAnsi="Cambria"/>
          <w:color w:val="000000"/>
          <w:szCs w:val="24"/>
        </w:rPr>
        <w:t>ul</w:t>
      </w:r>
      <w:r w:rsidRPr="009C157D">
        <w:rPr>
          <w:rFonts w:ascii="Cambria" w:hAnsi="Cambria"/>
          <w:color w:val="000000"/>
          <w:szCs w:val="24"/>
        </w:rPr>
        <w:t xml:space="preserve"> serviciului de </w:t>
      </w:r>
      <w:r w:rsidRPr="009C157D">
        <w:rPr>
          <w:rFonts w:ascii="Cambria" w:hAnsi="Cambria"/>
          <w:i/>
          <w:color w:val="000000"/>
          <w:szCs w:val="24"/>
        </w:rPr>
        <w:t>iluminat public</w:t>
      </w:r>
      <w:r w:rsidRPr="009C157D">
        <w:rPr>
          <w:rFonts w:ascii="Cambria" w:hAnsi="Cambria"/>
          <w:color w:val="000000"/>
          <w:szCs w:val="24"/>
        </w:rPr>
        <w:t xml:space="preserve"> </w:t>
      </w:r>
      <w:r w:rsidR="00E56B37" w:rsidRPr="009C157D">
        <w:rPr>
          <w:rFonts w:ascii="Cambria" w:hAnsi="Cambria"/>
          <w:color w:val="000000"/>
          <w:szCs w:val="24"/>
        </w:rPr>
        <w:t>este municipiul Târgu Secuiesc</w:t>
      </w:r>
      <w:r w:rsidRPr="009C157D">
        <w:rPr>
          <w:rFonts w:ascii="Cambria" w:hAnsi="Cambria"/>
          <w:color w:val="000000"/>
          <w:szCs w:val="24"/>
        </w:rPr>
        <w:t>.</w:t>
      </w:r>
    </w:p>
    <w:p w14:paraId="54CA4656" w14:textId="602433CD"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(2)Sunt beneficiari ai serviciului de </w:t>
      </w:r>
      <w:r w:rsidRPr="009C157D">
        <w:rPr>
          <w:rFonts w:ascii="Cambria" w:hAnsi="Cambria"/>
          <w:i/>
          <w:color w:val="000000"/>
          <w:szCs w:val="24"/>
        </w:rPr>
        <w:t>iluminat public</w:t>
      </w:r>
      <w:r w:rsidRPr="009C157D">
        <w:rPr>
          <w:rFonts w:ascii="Cambria" w:hAnsi="Cambria"/>
          <w:color w:val="000000"/>
          <w:szCs w:val="24"/>
        </w:rPr>
        <w:t xml:space="preserve"> comunit</w:t>
      </w:r>
      <w:r w:rsidR="00E56B37" w:rsidRPr="009C157D">
        <w:rPr>
          <w:rFonts w:ascii="Cambria" w:hAnsi="Cambria"/>
          <w:color w:val="000000"/>
          <w:szCs w:val="24"/>
        </w:rPr>
        <w:t>atea</w:t>
      </w:r>
      <w:r w:rsidRPr="009C157D">
        <w:rPr>
          <w:rFonts w:ascii="Cambria" w:hAnsi="Cambria"/>
          <w:color w:val="000000"/>
          <w:szCs w:val="24"/>
        </w:rPr>
        <w:t xml:space="preserve"> local</w:t>
      </w:r>
      <w:r w:rsidR="00E56B37" w:rsidRPr="009C157D">
        <w:rPr>
          <w:rFonts w:ascii="Cambria" w:hAnsi="Cambria"/>
          <w:color w:val="000000"/>
          <w:szCs w:val="24"/>
        </w:rPr>
        <w:t>ă Târgu Secuiesc</w:t>
      </w:r>
      <w:r w:rsidRPr="009C157D">
        <w:rPr>
          <w:rFonts w:ascii="Cambria" w:hAnsi="Cambria"/>
          <w:color w:val="000000"/>
          <w:szCs w:val="24"/>
        </w:rPr>
        <w:t xml:space="preserve"> în ansamblul lor sau, în cazul unei asociaţii de dezvoltare comunitară, comunităţile locale componente.</w:t>
      </w:r>
    </w:p>
    <w:p w14:paraId="6EF935F1" w14:textId="586C542E"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(3)Autorităţile administraţiei </w:t>
      </w:r>
      <w:r w:rsidRPr="009C157D">
        <w:rPr>
          <w:rFonts w:ascii="Cambria" w:hAnsi="Cambria"/>
          <w:i/>
          <w:color w:val="000000"/>
          <w:szCs w:val="24"/>
        </w:rPr>
        <w:t>publice</w:t>
      </w:r>
      <w:r w:rsidRPr="009C157D">
        <w:rPr>
          <w:rFonts w:ascii="Cambria" w:hAnsi="Cambria"/>
          <w:color w:val="000000"/>
          <w:szCs w:val="24"/>
        </w:rPr>
        <w:t xml:space="preserve"> locale</w:t>
      </w:r>
      <w:r w:rsidR="00E56B37" w:rsidRPr="009C157D">
        <w:rPr>
          <w:rFonts w:ascii="Cambria" w:hAnsi="Cambria"/>
          <w:color w:val="000000"/>
          <w:szCs w:val="24"/>
        </w:rPr>
        <w:t xml:space="preserve"> ale municipiului Târgu Secuiesc</w:t>
      </w:r>
      <w:r w:rsidRPr="009C157D">
        <w:rPr>
          <w:rFonts w:ascii="Cambria" w:hAnsi="Cambria"/>
          <w:color w:val="000000"/>
          <w:szCs w:val="24"/>
        </w:rPr>
        <w:t xml:space="preserve">, în calitate de reprezentante ale comunităţilor locale sunt responsabile de asigurarea serviciului de </w:t>
      </w:r>
      <w:r w:rsidRPr="009C157D">
        <w:rPr>
          <w:rFonts w:ascii="Cambria" w:hAnsi="Cambria"/>
          <w:i/>
          <w:color w:val="000000"/>
          <w:szCs w:val="24"/>
        </w:rPr>
        <w:t>iluminat public</w:t>
      </w:r>
      <w:r w:rsidRPr="009C157D">
        <w:rPr>
          <w:rFonts w:ascii="Cambria" w:hAnsi="Cambria"/>
          <w:color w:val="000000"/>
          <w:szCs w:val="24"/>
        </w:rPr>
        <w:t xml:space="preserve">, de respectarea prezentului </w:t>
      </w:r>
      <w:r w:rsidRPr="009C157D">
        <w:rPr>
          <w:rFonts w:ascii="Cambria" w:hAnsi="Cambria"/>
          <w:i/>
          <w:color w:val="000000"/>
          <w:szCs w:val="24"/>
        </w:rPr>
        <w:t>regulament</w:t>
      </w:r>
      <w:r w:rsidRPr="009C157D">
        <w:rPr>
          <w:rFonts w:ascii="Cambria" w:hAnsi="Cambria"/>
          <w:color w:val="000000"/>
          <w:szCs w:val="24"/>
        </w:rPr>
        <w:t>.</w:t>
      </w:r>
    </w:p>
    <w:p w14:paraId="6997638C" w14:textId="7A7E4ECB"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E046DD">
        <w:rPr>
          <w:rFonts w:ascii="Cambria" w:hAnsi="Cambria"/>
          <w:b/>
          <w:color w:val="000000"/>
          <w:szCs w:val="24"/>
        </w:rPr>
        <w:t>7</w:t>
      </w:r>
      <w:r w:rsidRPr="009C157D">
        <w:rPr>
          <w:rFonts w:ascii="Cambria" w:hAnsi="Cambria"/>
          <w:b/>
          <w:color w:val="000000"/>
          <w:szCs w:val="24"/>
        </w:rPr>
        <w:t xml:space="preserve">8 </w:t>
      </w:r>
    </w:p>
    <w:p w14:paraId="6FD2DB95"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Dreptul de acces la serviciul de </w:t>
      </w:r>
      <w:r w:rsidRPr="009C157D">
        <w:rPr>
          <w:rFonts w:ascii="Cambria" w:hAnsi="Cambria"/>
          <w:i/>
          <w:color w:val="000000"/>
          <w:szCs w:val="24"/>
        </w:rPr>
        <w:t>iluminat public</w:t>
      </w:r>
      <w:r w:rsidRPr="009C157D">
        <w:rPr>
          <w:rFonts w:ascii="Cambria" w:hAnsi="Cambria"/>
          <w:color w:val="000000"/>
          <w:szCs w:val="24"/>
        </w:rPr>
        <w:t xml:space="preserve"> şi de a beneficia de acesta este garantat tuturor membrilor comunităţii locale, persoane fizice şi persoane juridice, în mod nediscriminatoriu.</w:t>
      </w:r>
    </w:p>
    <w:p w14:paraId="073EC849" w14:textId="06F4232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E046DD">
        <w:rPr>
          <w:rFonts w:ascii="Cambria" w:hAnsi="Cambria"/>
          <w:b/>
          <w:color w:val="000000"/>
          <w:szCs w:val="24"/>
        </w:rPr>
        <w:t>7</w:t>
      </w:r>
      <w:r w:rsidRPr="009C157D">
        <w:rPr>
          <w:rFonts w:ascii="Cambria" w:hAnsi="Cambria"/>
          <w:b/>
          <w:color w:val="000000"/>
          <w:szCs w:val="24"/>
        </w:rPr>
        <w:t xml:space="preserve">9 </w:t>
      </w:r>
    </w:p>
    <w:p w14:paraId="0E965464"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Utilizatorii serviciului de </w:t>
      </w:r>
      <w:r w:rsidRPr="009C157D">
        <w:rPr>
          <w:rFonts w:ascii="Cambria" w:hAnsi="Cambria"/>
          <w:i/>
          <w:color w:val="000000"/>
          <w:szCs w:val="24"/>
        </w:rPr>
        <w:t>iluminat public</w:t>
      </w:r>
      <w:r w:rsidRPr="009C157D">
        <w:rPr>
          <w:rFonts w:ascii="Cambria" w:hAnsi="Cambria"/>
          <w:color w:val="000000"/>
          <w:szCs w:val="24"/>
        </w:rPr>
        <w:t xml:space="preserve"> au următoarele drepturi:</w:t>
      </w:r>
    </w:p>
    <w:p w14:paraId="383038D3" w14:textId="5EF48CF1"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a)să aplice clauzele sancţionatorii, în cazul în care operatorul nu respectă prevederile din </w:t>
      </w:r>
      <w:r w:rsidRPr="009C157D">
        <w:rPr>
          <w:rFonts w:ascii="Cambria" w:hAnsi="Cambria"/>
          <w:i/>
          <w:color w:val="000000"/>
          <w:szCs w:val="24"/>
        </w:rPr>
        <w:t>regulamentul</w:t>
      </w:r>
      <w:r w:rsidRPr="009C157D">
        <w:rPr>
          <w:rFonts w:ascii="Cambria" w:hAnsi="Cambria"/>
          <w:color w:val="000000"/>
          <w:szCs w:val="24"/>
        </w:rPr>
        <w:t xml:space="preserve"> serviciului şi din caietul de sarcini anexate la acesta;</w:t>
      </w:r>
    </w:p>
    <w:p w14:paraId="130C064B" w14:textId="1437CA3F" w:rsidR="00983625" w:rsidRPr="009C157D" w:rsidRDefault="00E046DD" w:rsidP="009C157D">
      <w:pPr>
        <w:spacing w:after="0"/>
        <w:jc w:val="both"/>
        <w:rPr>
          <w:rFonts w:ascii="Cambria" w:hAnsi="Cambria"/>
          <w:szCs w:val="24"/>
        </w:rPr>
      </w:pPr>
      <w:r>
        <w:rPr>
          <w:rFonts w:ascii="Cambria" w:hAnsi="Cambria"/>
          <w:color w:val="000000"/>
          <w:szCs w:val="24"/>
        </w:rPr>
        <w:t>b</w:t>
      </w:r>
      <w:r w:rsidR="00DD6964" w:rsidRPr="009C157D">
        <w:rPr>
          <w:rFonts w:ascii="Cambria" w:hAnsi="Cambria"/>
          <w:color w:val="000000"/>
          <w:szCs w:val="24"/>
        </w:rPr>
        <w:t>)să solicite informaţii cu privire la nivelul şi calitatea serviciului furnizat/prestat;</w:t>
      </w:r>
    </w:p>
    <w:p w14:paraId="4F5A2C35" w14:textId="01EBE9C5" w:rsidR="00983625" w:rsidRPr="009C157D" w:rsidRDefault="00E046DD" w:rsidP="009C157D">
      <w:pPr>
        <w:spacing w:after="0"/>
        <w:jc w:val="both"/>
        <w:rPr>
          <w:rFonts w:ascii="Cambria" w:hAnsi="Cambria"/>
          <w:szCs w:val="24"/>
        </w:rPr>
      </w:pPr>
      <w:r>
        <w:rPr>
          <w:rFonts w:ascii="Cambria" w:hAnsi="Cambria"/>
          <w:color w:val="000000"/>
          <w:szCs w:val="24"/>
        </w:rPr>
        <w:t>c</w:t>
      </w:r>
      <w:r w:rsidR="00DD6964" w:rsidRPr="009C157D">
        <w:rPr>
          <w:rFonts w:ascii="Cambria" w:hAnsi="Cambria"/>
          <w:color w:val="000000"/>
          <w:szCs w:val="24"/>
        </w:rPr>
        <w:t>)să aprobe stabilirea preţurilor şi tarifelor, respectiv ajustarea şi modificarea preţurilor şi tarifelor propuse de operatori pe baza metodologiei elaborate şi aprobate de autoritatea de reglementare competentă;</w:t>
      </w:r>
    </w:p>
    <w:p w14:paraId="515ED999" w14:textId="6BC71770" w:rsidR="00983625" w:rsidRPr="009C157D" w:rsidRDefault="00E046DD" w:rsidP="009C157D">
      <w:pPr>
        <w:spacing w:after="0"/>
        <w:jc w:val="both"/>
        <w:rPr>
          <w:rFonts w:ascii="Cambria" w:hAnsi="Cambria"/>
          <w:szCs w:val="24"/>
        </w:rPr>
      </w:pPr>
      <w:r>
        <w:rPr>
          <w:rFonts w:ascii="Cambria" w:hAnsi="Cambria"/>
          <w:color w:val="000000"/>
          <w:szCs w:val="24"/>
        </w:rPr>
        <w:t>d</w:t>
      </w:r>
      <w:r w:rsidR="00DD6964" w:rsidRPr="009C157D">
        <w:rPr>
          <w:rFonts w:ascii="Cambria" w:hAnsi="Cambria"/>
          <w:color w:val="000000"/>
          <w:szCs w:val="24"/>
        </w:rPr>
        <w:t xml:space="preserve">)să ia măsurile stabilite în </w:t>
      </w:r>
      <w:r>
        <w:rPr>
          <w:rFonts w:ascii="Cambria" w:hAnsi="Cambria"/>
          <w:color w:val="000000"/>
          <w:szCs w:val="24"/>
        </w:rPr>
        <w:t>regulament</w:t>
      </w:r>
      <w:r w:rsidR="00DD6964" w:rsidRPr="009C157D">
        <w:rPr>
          <w:rFonts w:ascii="Cambria" w:hAnsi="Cambria"/>
          <w:color w:val="000000"/>
          <w:szCs w:val="24"/>
        </w:rPr>
        <w:t>, în situaţia în care operatorul nu asigură continuitatea serviciilor pentru care s-a obligat;</w:t>
      </w:r>
    </w:p>
    <w:p w14:paraId="3FC8E759" w14:textId="1760F443" w:rsidR="00E046DD" w:rsidRDefault="00E046DD" w:rsidP="00E046DD">
      <w:pPr>
        <w:spacing w:after="0"/>
        <w:jc w:val="both"/>
        <w:rPr>
          <w:rFonts w:ascii="Cambria" w:hAnsi="Cambria"/>
          <w:szCs w:val="24"/>
        </w:rPr>
      </w:pPr>
      <w:r>
        <w:rPr>
          <w:rFonts w:ascii="Cambria" w:hAnsi="Cambria"/>
          <w:color w:val="000000"/>
          <w:szCs w:val="24"/>
        </w:rPr>
        <w:lastRenderedPageBreak/>
        <w:t>e</w:t>
      </w:r>
      <w:r w:rsidR="00DD6964" w:rsidRPr="009C157D">
        <w:rPr>
          <w:rFonts w:ascii="Cambria" w:hAnsi="Cambria"/>
          <w:color w:val="000000"/>
          <w:szCs w:val="24"/>
        </w:rPr>
        <w:t>)să refuze, în condiţii justificate, aprobarea stabilirii, ajustării sau modificării tarifelor propuse de operator</w:t>
      </w:r>
      <w:r>
        <w:rPr>
          <w:rFonts w:ascii="Cambria" w:hAnsi="Cambria"/>
          <w:color w:val="000000"/>
          <w:szCs w:val="24"/>
        </w:rPr>
        <w:t>.</w:t>
      </w:r>
    </w:p>
    <w:p w14:paraId="5FFB4127" w14:textId="5F594986" w:rsidR="00983625" w:rsidRPr="009C157D" w:rsidRDefault="00DD6964" w:rsidP="00E046DD">
      <w:pPr>
        <w:spacing w:after="0"/>
        <w:jc w:val="both"/>
        <w:rPr>
          <w:rFonts w:ascii="Cambria" w:hAnsi="Cambria"/>
          <w:szCs w:val="24"/>
        </w:rPr>
      </w:pPr>
      <w:r w:rsidRPr="009C157D">
        <w:rPr>
          <w:rFonts w:ascii="Cambria" w:hAnsi="Cambria"/>
          <w:b/>
          <w:color w:val="000000"/>
          <w:szCs w:val="24"/>
        </w:rPr>
        <w:t xml:space="preserve">Art. </w:t>
      </w:r>
      <w:r w:rsidR="00BF29D8">
        <w:rPr>
          <w:rFonts w:ascii="Cambria" w:hAnsi="Cambria"/>
          <w:b/>
          <w:color w:val="000000"/>
          <w:szCs w:val="24"/>
        </w:rPr>
        <w:t>8</w:t>
      </w:r>
      <w:r w:rsidRPr="009C157D">
        <w:rPr>
          <w:rFonts w:ascii="Cambria" w:hAnsi="Cambria"/>
          <w:b/>
          <w:color w:val="000000"/>
          <w:szCs w:val="24"/>
        </w:rPr>
        <w:t xml:space="preserve">0 </w:t>
      </w:r>
    </w:p>
    <w:p w14:paraId="44FF4D6F"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Beneficiarii serviciului de </w:t>
      </w:r>
      <w:r w:rsidRPr="009C157D">
        <w:rPr>
          <w:rFonts w:ascii="Cambria" w:hAnsi="Cambria"/>
          <w:i/>
          <w:color w:val="000000"/>
          <w:szCs w:val="24"/>
        </w:rPr>
        <w:t>iluminat public</w:t>
      </w:r>
      <w:r w:rsidRPr="009C157D">
        <w:rPr>
          <w:rFonts w:ascii="Cambria" w:hAnsi="Cambria"/>
          <w:color w:val="000000"/>
          <w:szCs w:val="24"/>
        </w:rPr>
        <w:t xml:space="preserve"> au următoarele drepturi:</w:t>
      </w:r>
    </w:p>
    <w:p w14:paraId="114A741E"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a)să aibă acces la serviciul de </w:t>
      </w:r>
      <w:r w:rsidRPr="009C157D">
        <w:rPr>
          <w:rFonts w:ascii="Cambria" w:hAnsi="Cambria"/>
          <w:i/>
          <w:color w:val="000000"/>
          <w:szCs w:val="24"/>
        </w:rPr>
        <w:t>iluminat public</w:t>
      </w:r>
      <w:r w:rsidRPr="009C157D">
        <w:rPr>
          <w:rFonts w:ascii="Cambria" w:hAnsi="Cambria"/>
          <w:color w:val="000000"/>
          <w:szCs w:val="24"/>
        </w:rPr>
        <w:t xml:space="preserve"> în condiţiile respectării </w:t>
      </w:r>
      <w:r w:rsidRPr="009C157D">
        <w:rPr>
          <w:rFonts w:ascii="Cambria" w:hAnsi="Cambria"/>
          <w:i/>
          <w:color w:val="000000"/>
          <w:szCs w:val="24"/>
        </w:rPr>
        <w:t>regulamentelor</w:t>
      </w:r>
      <w:r w:rsidRPr="009C157D">
        <w:rPr>
          <w:rFonts w:ascii="Cambria" w:hAnsi="Cambria"/>
          <w:color w:val="000000"/>
          <w:szCs w:val="24"/>
        </w:rPr>
        <w:t xml:space="preserve"> specifice;</w:t>
      </w:r>
    </w:p>
    <w:p w14:paraId="70555FBD"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b)</w:t>
      </w:r>
      <w:r w:rsidRPr="009F5A86">
        <w:rPr>
          <w:rFonts w:ascii="Cambria" w:hAnsi="Cambria"/>
          <w:bCs/>
          <w:color w:val="000000"/>
          <w:szCs w:val="24"/>
        </w:rPr>
        <w:t xml:space="preserve">să aibă acces la informaţiile de interes </w:t>
      </w:r>
      <w:r w:rsidRPr="009F5A86">
        <w:rPr>
          <w:rFonts w:ascii="Cambria" w:hAnsi="Cambria"/>
          <w:bCs/>
          <w:i/>
          <w:color w:val="000000"/>
          <w:szCs w:val="24"/>
        </w:rPr>
        <w:t>public</w:t>
      </w:r>
      <w:r w:rsidRPr="009F5A86">
        <w:rPr>
          <w:rFonts w:ascii="Cambria" w:hAnsi="Cambria"/>
          <w:bCs/>
          <w:color w:val="000000"/>
          <w:szCs w:val="24"/>
        </w:rPr>
        <w:t xml:space="preserve"> privind serviciul de </w:t>
      </w:r>
      <w:r w:rsidRPr="009F5A86">
        <w:rPr>
          <w:rFonts w:ascii="Cambria" w:hAnsi="Cambria"/>
          <w:bCs/>
          <w:i/>
          <w:color w:val="000000"/>
          <w:szCs w:val="24"/>
        </w:rPr>
        <w:t>iluminat public</w:t>
      </w:r>
      <w:r w:rsidRPr="009F5A86">
        <w:rPr>
          <w:rFonts w:ascii="Cambria" w:hAnsi="Cambria"/>
          <w:bCs/>
          <w:color w:val="000000"/>
          <w:szCs w:val="24"/>
        </w:rPr>
        <w:t>, fiind informaţi periodic despre:</w:t>
      </w:r>
    </w:p>
    <w:p w14:paraId="1646C262"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 starea sistemului de </w:t>
      </w:r>
      <w:r w:rsidRPr="009C157D">
        <w:rPr>
          <w:rFonts w:ascii="Cambria" w:hAnsi="Cambria"/>
          <w:i/>
          <w:color w:val="000000"/>
          <w:szCs w:val="24"/>
        </w:rPr>
        <w:t>iluminat public</w:t>
      </w:r>
      <w:r w:rsidRPr="009C157D">
        <w:rPr>
          <w:rFonts w:ascii="Cambria" w:hAnsi="Cambria"/>
          <w:color w:val="000000"/>
          <w:szCs w:val="24"/>
        </w:rPr>
        <w:t>;</w:t>
      </w:r>
    </w:p>
    <w:p w14:paraId="7A466763"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tarifele aprobate pentru prestarea serviciului şi evoluţia în timp a acestuia;</w:t>
      </w:r>
    </w:p>
    <w:p w14:paraId="79F92DC2" w14:textId="19D6F9A5" w:rsidR="00983625" w:rsidRPr="009C157D" w:rsidRDefault="00DD6964" w:rsidP="009C157D">
      <w:pPr>
        <w:spacing w:before="26" w:after="0"/>
        <w:jc w:val="both"/>
        <w:rPr>
          <w:rFonts w:ascii="Cambria" w:hAnsi="Cambria"/>
          <w:szCs w:val="24"/>
        </w:rPr>
      </w:pPr>
      <w:r w:rsidRPr="009C157D">
        <w:rPr>
          <w:rFonts w:ascii="Cambria" w:hAnsi="Cambria"/>
          <w:color w:val="000000"/>
          <w:szCs w:val="24"/>
        </w:rPr>
        <w:t>-</w:t>
      </w:r>
      <w:r w:rsidR="00BA2515">
        <w:rPr>
          <w:rFonts w:ascii="Cambria" w:hAnsi="Cambria"/>
          <w:color w:val="000000"/>
          <w:szCs w:val="24"/>
        </w:rPr>
        <w:t xml:space="preserve"> </w:t>
      </w:r>
      <w:r w:rsidRPr="009C157D">
        <w:rPr>
          <w:rFonts w:ascii="Cambria" w:hAnsi="Cambria"/>
          <w:color w:val="000000"/>
          <w:szCs w:val="24"/>
        </w:rPr>
        <w:t>eficienţa măsurilor luate, reflectată în: creşterea securităţii individuale şi colective şi altele asemenea;</w:t>
      </w:r>
    </w:p>
    <w:p w14:paraId="675D61C9" w14:textId="1963DAEE" w:rsidR="00983625" w:rsidRPr="009C157D" w:rsidRDefault="00DD6964" w:rsidP="009C157D">
      <w:pPr>
        <w:spacing w:after="0"/>
        <w:jc w:val="both"/>
        <w:rPr>
          <w:rFonts w:ascii="Cambria" w:hAnsi="Cambria"/>
          <w:szCs w:val="24"/>
        </w:rPr>
      </w:pPr>
      <w:r w:rsidRPr="009C157D">
        <w:rPr>
          <w:rFonts w:ascii="Cambria" w:hAnsi="Cambria"/>
          <w:color w:val="000000"/>
          <w:szCs w:val="24"/>
        </w:rPr>
        <w:t>c)rezolvarea cererilor venite din partea beneficiarilor privind reabilitarea</w:t>
      </w:r>
      <w:r w:rsidR="00BA2515">
        <w:rPr>
          <w:rFonts w:ascii="Cambria" w:hAnsi="Cambria"/>
          <w:color w:val="000000"/>
          <w:szCs w:val="24"/>
        </w:rPr>
        <w:t xml:space="preserve"> </w:t>
      </w:r>
      <w:r w:rsidRPr="009C157D">
        <w:rPr>
          <w:rFonts w:ascii="Cambria" w:hAnsi="Cambria"/>
          <w:color w:val="000000"/>
          <w:szCs w:val="24"/>
        </w:rPr>
        <w:t xml:space="preserve">sistemului de </w:t>
      </w:r>
      <w:r w:rsidRPr="009C157D">
        <w:rPr>
          <w:rFonts w:ascii="Cambria" w:hAnsi="Cambria"/>
          <w:i/>
          <w:color w:val="000000"/>
          <w:szCs w:val="24"/>
        </w:rPr>
        <w:t>iluminat public</w:t>
      </w:r>
      <w:r w:rsidR="00BA2515">
        <w:rPr>
          <w:rFonts w:ascii="Cambria" w:hAnsi="Cambria"/>
          <w:color w:val="000000"/>
          <w:szCs w:val="24"/>
        </w:rPr>
        <w:t>, dup</w:t>
      </w:r>
      <w:r w:rsidR="00BA2515" w:rsidRPr="009C157D">
        <w:rPr>
          <w:rFonts w:ascii="Cambria" w:hAnsi="Cambria"/>
          <w:color w:val="000000"/>
          <w:szCs w:val="24"/>
        </w:rPr>
        <w:t>ă</w:t>
      </w:r>
      <w:r w:rsidR="00BA2515">
        <w:rPr>
          <w:rFonts w:ascii="Cambria" w:hAnsi="Cambria"/>
          <w:color w:val="000000"/>
          <w:szCs w:val="24"/>
        </w:rPr>
        <w:t xml:space="preserve"> caz.</w:t>
      </w:r>
    </w:p>
    <w:p w14:paraId="047D5508" w14:textId="651344D9"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455E96">
        <w:rPr>
          <w:rFonts w:ascii="Cambria" w:hAnsi="Cambria"/>
          <w:b/>
          <w:color w:val="000000"/>
          <w:szCs w:val="24"/>
        </w:rPr>
        <w:t>8</w:t>
      </w:r>
      <w:r w:rsidRPr="009C157D">
        <w:rPr>
          <w:rFonts w:ascii="Cambria" w:hAnsi="Cambria"/>
          <w:b/>
          <w:color w:val="000000"/>
          <w:szCs w:val="24"/>
        </w:rPr>
        <w:t xml:space="preserve">1 </w:t>
      </w:r>
    </w:p>
    <w:p w14:paraId="5733D4CB" w14:textId="43E739DF" w:rsidR="00983625" w:rsidRDefault="00DD6964" w:rsidP="009C157D">
      <w:pPr>
        <w:spacing w:after="0"/>
        <w:jc w:val="both"/>
        <w:rPr>
          <w:rFonts w:ascii="Cambria" w:hAnsi="Cambria"/>
          <w:color w:val="000000"/>
          <w:szCs w:val="24"/>
        </w:rPr>
      </w:pPr>
      <w:r w:rsidRPr="009C157D">
        <w:rPr>
          <w:rFonts w:ascii="Cambria" w:hAnsi="Cambria"/>
          <w:color w:val="000000"/>
          <w:szCs w:val="24"/>
        </w:rPr>
        <w:t xml:space="preserve">Beneficiarii persoane fizice şi/sau persoane juridice ai serviciului de </w:t>
      </w:r>
      <w:r w:rsidRPr="009C157D">
        <w:rPr>
          <w:rFonts w:ascii="Cambria" w:hAnsi="Cambria"/>
          <w:i/>
          <w:color w:val="000000"/>
          <w:szCs w:val="24"/>
        </w:rPr>
        <w:t>iluminat public</w:t>
      </w:r>
      <w:r w:rsidRPr="009C157D">
        <w:rPr>
          <w:rFonts w:ascii="Cambria" w:hAnsi="Cambria"/>
          <w:color w:val="000000"/>
          <w:szCs w:val="24"/>
        </w:rPr>
        <w:t xml:space="preserve"> au obligaţia de a respecta prevederile prezentului </w:t>
      </w:r>
      <w:r w:rsidRPr="009C157D">
        <w:rPr>
          <w:rFonts w:ascii="Cambria" w:hAnsi="Cambria"/>
          <w:i/>
          <w:color w:val="000000"/>
          <w:szCs w:val="24"/>
        </w:rPr>
        <w:t>regulament</w:t>
      </w:r>
      <w:r w:rsidRPr="009C157D">
        <w:rPr>
          <w:rFonts w:ascii="Cambria" w:hAnsi="Cambria"/>
          <w:color w:val="000000"/>
          <w:szCs w:val="24"/>
        </w:rPr>
        <w:t xml:space="preserve"> al serviciului de </w:t>
      </w:r>
      <w:r w:rsidRPr="009C157D">
        <w:rPr>
          <w:rFonts w:ascii="Cambria" w:hAnsi="Cambria"/>
          <w:i/>
          <w:color w:val="000000"/>
          <w:szCs w:val="24"/>
        </w:rPr>
        <w:t>iluminat public</w:t>
      </w:r>
      <w:r w:rsidRPr="009C157D">
        <w:rPr>
          <w:rFonts w:ascii="Cambria" w:hAnsi="Cambria"/>
          <w:color w:val="000000"/>
          <w:szCs w:val="24"/>
        </w:rPr>
        <w:t xml:space="preserve"> şi de a-şi achita obligaţiile de plată stabilite sub formă de taxe locale.</w:t>
      </w:r>
    </w:p>
    <w:p w14:paraId="18A3F8E1" w14:textId="77777777" w:rsidR="00D13031" w:rsidRPr="009C157D" w:rsidRDefault="00D13031" w:rsidP="009C157D">
      <w:pPr>
        <w:spacing w:after="0"/>
        <w:jc w:val="both"/>
        <w:rPr>
          <w:rFonts w:ascii="Cambria" w:hAnsi="Cambria"/>
          <w:szCs w:val="24"/>
        </w:rPr>
      </w:pPr>
    </w:p>
    <w:p w14:paraId="7A77551F" w14:textId="1182E232" w:rsidR="00983625" w:rsidRDefault="00DD6964" w:rsidP="00D13031">
      <w:pPr>
        <w:spacing w:before="80" w:after="0"/>
        <w:jc w:val="center"/>
        <w:rPr>
          <w:rFonts w:ascii="Cambria" w:hAnsi="Cambria"/>
          <w:b/>
          <w:szCs w:val="24"/>
        </w:rPr>
      </w:pPr>
      <w:r w:rsidRPr="009C157D">
        <w:rPr>
          <w:rFonts w:ascii="Cambria" w:hAnsi="Cambria"/>
          <w:b/>
          <w:szCs w:val="24"/>
        </w:rPr>
        <w:t>CAPITOLUL IV:</w:t>
      </w:r>
      <w:r w:rsidR="00D13031">
        <w:rPr>
          <w:rFonts w:ascii="Cambria" w:hAnsi="Cambria"/>
          <w:b/>
          <w:szCs w:val="24"/>
        </w:rPr>
        <w:t xml:space="preserve"> </w:t>
      </w:r>
      <w:r w:rsidRPr="009C157D">
        <w:rPr>
          <w:rFonts w:ascii="Cambria" w:hAnsi="Cambria"/>
          <w:b/>
          <w:szCs w:val="24"/>
        </w:rPr>
        <w:t>Indicatori de performanţă</w:t>
      </w:r>
    </w:p>
    <w:p w14:paraId="652C4485" w14:textId="77777777" w:rsidR="00A52011" w:rsidRDefault="00A52011" w:rsidP="00D13031">
      <w:pPr>
        <w:spacing w:before="80" w:after="0"/>
        <w:jc w:val="center"/>
        <w:rPr>
          <w:rFonts w:ascii="Cambria" w:hAnsi="Cambria"/>
          <w:b/>
          <w:szCs w:val="24"/>
        </w:rPr>
      </w:pPr>
    </w:p>
    <w:p w14:paraId="4F097D3F" w14:textId="654EBBF3" w:rsidR="00983625" w:rsidRPr="009C157D" w:rsidRDefault="00DD6964" w:rsidP="009C157D">
      <w:pPr>
        <w:spacing w:before="80" w:after="0"/>
        <w:jc w:val="both"/>
        <w:rPr>
          <w:rFonts w:ascii="Cambria" w:hAnsi="Cambria"/>
          <w:szCs w:val="24"/>
        </w:rPr>
      </w:pPr>
      <w:r w:rsidRPr="009C157D">
        <w:rPr>
          <w:rFonts w:ascii="Cambria" w:hAnsi="Cambria"/>
          <w:b/>
          <w:szCs w:val="24"/>
        </w:rPr>
        <w:t xml:space="preserve">Art. </w:t>
      </w:r>
      <w:r w:rsidR="00084AD1">
        <w:rPr>
          <w:rFonts w:ascii="Cambria" w:hAnsi="Cambria"/>
          <w:b/>
          <w:szCs w:val="24"/>
        </w:rPr>
        <w:t>8</w:t>
      </w:r>
      <w:r w:rsidRPr="009C157D">
        <w:rPr>
          <w:rFonts w:ascii="Cambria" w:hAnsi="Cambria"/>
          <w:b/>
          <w:szCs w:val="24"/>
        </w:rPr>
        <w:t xml:space="preserve">2 </w:t>
      </w:r>
    </w:p>
    <w:p w14:paraId="3A16C4CF" w14:textId="63976D04" w:rsidR="00983625" w:rsidRPr="009C157D" w:rsidRDefault="00DD6964" w:rsidP="009C157D">
      <w:pPr>
        <w:spacing w:after="0"/>
        <w:jc w:val="both"/>
        <w:rPr>
          <w:rFonts w:ascii="Cambria" w:hAnsi="Cambria"/>
          <w:szCs w:val="24"/>
        </w:rPr>
      </w:pPr>
      <w:r w:rsidRPr="009C157D">
        <w:rPr>
          <w:rFonts w:ascii="Cambria" w:hAnsi="Cambria"/>
          <w:szCs w:val="24"/>
        </w:rPr>
        <w:t>(1)Indicatorii de performanţă stabilesc condiţiile ce trebuie respectate de operator</w:t>
      </w:r>
      <w:r w:rsidR="00B92D7D" w:rsidRPr="009C157D">
        <w:rPr>
          <w:rFonts w:ascii="Cambria" w:hAnsi="Cambria"/>
          <w:szCs w:val="24"/>
        </w:rPr>
        <w:t>ul</w:t>
      </w:r>
      <w:r w:rsidRPr="009C157D">
        <w:rPr>
          <w:rFonts w:ascii="Cambria" w:hAnsi="Cambria"/>
          <w:szCs w:val="24"/>
        </w:rPr>
        <w:t xml:space="preserve"> serviciului de </w:t>
      </w:r>
      <w:r w:rsidRPr="009C157D">
        <w:rPr>
          <w:rFonts w:ascii="Cambria" w:hAnsi="Cambria"/>
          <w:i/>
          <w:szCs w:val="24"/>
        </w:rPr>
        <w:t>iluminat public</w:t>
      </w:r>
      <w:r w:rsidRPr="009C157D">
        <w:rPr>
          <w:rFonts w:ascii="Cambria" w:hAnsi="Cambria"/>
          <w:szCs w:val="24"/>
        </w:rPr>
        <w:t xml:space="preserve"> în asigurarea serviciului de </w:t>
      </w:r>
      <w:r w:rsidRPr="009C157D">
        <w:rPr>
          <w:rFonts w:ascii="Cambria" w:hAnsi="Cambria"/>
          <w:i/>
          <w:szCs w:val="24"/>
        </w:rPr>
        <w:t>iluminat public</w:t>
      </w:r>
      <w:r w:rsidRPr="009C157D">
        <w:rPr>
          <w:rFonts w:ascii="Cambria" w:hAnsi="Cambria"/>
          <w:szCs w:val="24"/>
        </w:rPr>
        <w:t>.</w:t>
      </w:r>
    </w:p>
    <w:p w14:paraId="16891AC2" w14:textId="77777777" w:rsidR="00983625" w:rsidRPr="009C157D" w:rsidRDefault="00DD6964" w:rsidP="009C157D">
      <w:pPr>
        <w:spacing w:before="26" w:after="0"/>
        <w:jc w:val="both"/>
        <w:rPr>
          <w:rFonts w:ascii="Cambria" w:hAnsi="Cambria"/>
          <w:szCs w:val="24"/>
        </w:rPr>
      </w:pPr>
      <w:r w:rsidRPr="009C157D">
        <w:rPr>
          <w:rFonts w:ascii="Cambria" w:hAnsi="Cambria"/>
          <w:szCs w:val="24"/>
        </w:rPr>
        <w:t>(2)</w:t>
      </w:r>
      <w:r w:rsidRPr="00D13031">
        <w:rPr>
          <w:rFonts w:ascii="Cambria" w:hAnsi="Cambria"/>
          <w:bCs/>
          <w:szCs w:val="24"/>
        </w:rPr>
        <w:t xml:space="preserve">Indicatorii de performanţă asigură condiţiile pe care trebuie să le îndeplinească serviciul de </w:t>
      </w:r>
      <w:r w:rsidRPr="00D13031">
        <w:rPr>
          <w:rFonts w:ascii="Cambria" w:hAnsi="Cambria"/>
          <w:bCs/>
          <w:i/>
          <w:szCs w:val="24"/>
        </w:rPr>
        <w:t>iluminat public</w:t>
      </w:r>
      <w:r w:rsidRPr="00D13031">
        <w:rPr>
          <w:rFonts w:ascii="Cambria" w:hAnsi="Cambria"/>
          <w:bCs/>
          <w:szCs w:val="24"/>
        </w:rPr>
        <w:t>, avându-se în vedere:</w:t>
      </w:r>
    </w:p>
    <w:p w14:paraId="24D44AFC" w14:textId="77777777" w:rsidR="00983625" w:rsidRPr="009C157D" w:rsidRDefault="00DD6964" w:rsidP="009C157D">
      <w:pPr>
        <w:spacing w:after="0"/>
        <w:jc w:val="both"/>
        <w:rPr>
          <w:rFonts w:ascii="Cambria" w:hAnsi="Cambria"/>
          <w:szCs w:val="24"/>
        </w:rPr>
      </w:pPr>
      <w:r w:rsidRPr="009C157D">
        <w:rPr>
          <w:rFonts w:ascii="Cambria" w:hAnsi="Cambria"/>
          <w:szCs w:val="24"/>
        </w:rPr>
        <w:t>a)continuitatea din punct de vedere cantitativ şi calitativ;</w:t>
      </w:r>
    </w:p>
    <w:p w14:paraId="7F4D7C76" w14:textId="77777777" w:rsidR="00983625" w:rsidRPr="009C157D" w:rsidRDefault="00DD6964" w:rsidP="009C157D">
      <w:pPr>
        <w:spacing w:after="0"/>
        <w:jc w:val="both"/>
        <w:rPr>
          <w:rFonts w:ascii="Cambria" w:hAnsi="Cambria"/>
          <w:szCs w:val="24"/>
        </w:rPr>
      </w:pPr>
      <w:r w:rsidRPr="009C157D">
        <w:rPr>
          <w:rFonts w:ascii="Cambria" w:hAnsi="Cambria"/>
          <w:szCs w:val="24"/>
        </w:rPr>
        <w:t>b)adaptările la cerinţele concrete, diferenţiate în timp şi spaţiu, ale comunităţii locale;</w:t>
      </w:r>
    </w:p>
    <w:p w14:paraId="5AACAFAE" w14:textId="77777777" w:rsidR="00983625" w:rsidRPr="009C157D" w:rsidRDefault="00DD6964" w:rsidP="009C157D">
      <w:pPr>
        <w:spacing w:after="0"/>
        <w:jc w:val="both"/>
        <w:rPr>
          <w:rFonts w:ascii="Cambria" w:hAnsi="Cambria"/>
          <w:szCs w:val="24"/>
        </w:rPr>
      </w:pPr>
      <w:r w:rsidRPr="009C157D">
        <w:rPr>
          <w:rFonts w:ascii="Cambria" w:hAnsi="Cambria"/>
          <w:szCs w:val="24"/>
        </w:rPr>
        <w:t>c)satisfacerea judicioasă, echitabilă şi nepreferenţială a tuturor membrilor comunităţilor locale, în calitatea lor de utilizatori ai serviciului;</w:t>
      </w:r>
    </w:p>
    <w:p w14:paraId="2DDC86F2" w14:textId="77777777" w:rsidR="00983625" w:rsidRPr="009C157D" w:rsidRDefault="00DD6964" w:rsidP="009C157D">
      <w:pPr>
        <w:spacing w:after="0"/>
        <w:jc w:val="both"/>
        <w:rPr>
          <w:rFonts w:ascii="Cambria" w:hAnsi="Cambria"/>
          <w:szCs w:val="24"/>
        </w:rPr>
      </w:pPr>
      <w:r w:rsidRPr="009C157D">
        <w:rPr>
          <w:rFonts w:ascii="Cambria" w:hAnsi="Cambria"/>
          <w:szCs w:val="24"/>
        </w:rPr>
        <w:t>d)administrarea şi gestionarea serviciului în interesul comunităţilor locale;</w:t>
      </w:r>
    </w:p>
    <w:p w14:paraId="0031B880" w14:textId="77777777" w:rsidR="00983625" w:rsidRPr="009C157D" w:rsidRDefault="00DD6964" w:rsidP="009C157D">
      <w:pPr>
        <w:spacing w:after="0"/>
        <w:jc w:val="both"/>
        <w:rPr>
          <w:rFonts w:ascii="Cambria" w:hAnsi="Cambria"/>
          <w:szCs w:val="24"/>
        </w:rPr>
      </w:pPr>
      <w:r w:rsidRPr="009C157D">
        <w:rPr>
          <w:rFonts w:ascii="Cambria" w:hAnsi="Cambria"/>
          <w:szCs w:val="24"/>
        </w:rPr>
        <w:t>e)respectarea reglementărilor specifice din domeniul transportului, distribuţiei şi utilizării energiei electrice;</w:t>
      </w:r>
    </w:p>
    <w:p w14:paraId="0E7FBE06" w14:textId="77777777" w:rsidR="00983625" w:rsidRPr="009C157D" w:rsidRDefault="00DD6964" w:rsidP="009C157D">
      <w:pPr>
        <w:spacing w:after="0"/>
        <w:jc w:val="both"/>
        <w:rPr>
          <w:rFonts w:ascii="Cambria" w:hAnsi="Cambria"/>
          <w:szCs w:val="24"/>
        </w:rPr>
      </w:pPr>
      <w:r w:rsidRPr="009C157D">
        <w:rPr>
          <w:rFonts w:ascii="Cambria" w:hAnsi="Cambria"/>
          <w:szCs w:val="24"/>
        </w:rPr>
        <w:t xml:space="preserve">f)respectarea standardelor minimale privind </w:t>
      </w:r>
      <w:r w:rsidRPr="009C157D">
        <w:rPr>
          <w:rFonts w:ascii="Cambria" w:hAnsi="Cambria"/>
          <w:i/>
          <w:szCs w:val="24"/>
        </w:rPr>
        <w:t>iluminatul public</w:t>
      </w:r>
      <w:r w:rsidRPr="009C157D">
        <w:rPr>
          <w:rFonts w:ascii="Cambria" w:hAnsi="Cambria"/>
          <w:szCs w:val="24"/>
        </w:rPr>
        <w:t>, prevăzute de normele naţionale în acest domeniu.</w:t>
      </w:r>
    </w:p>
    <w:p w14:paraId="55A9B682" w14:textId="0C4FFA6E" w:rsidR="00983625" w:rsidRPr="009C157D" w:rsidRDefault="00DD6964" w:rsidP="009C157D">
      <w:pPr>
        <w:spacing w:before="80" w:after="0"/>
        <w:jc w:val="both"/>
        <w:rPr>
          <w:rFonts w:ascii="Cambria" w:hAnsi="Cambria"/>
          <w:szCs w:val="24"/>
        </w:rPr>
      </w:pPr>
      <w:r w:rsidRPr="009C157D">
        <w:rPr>
          <w:rFonts w:ascii="Cambria" w:hAnsi="Cambria"/>
          <w:b/>
          <w:szCs w:val="24"/>
        </w:rPr>
        <w:t xml:space="preserve">Art. </w:t>
      </w:r>
      <w:r w:rsidR="000D28A3">
        <w:rPr>
          <w:rFonts w:ascii="Cambria" w:hAnsi="Cambria"/>
          <w:b/>
          <w:szCs w:val="24"/>
        </w:rPr>
        <w:t>8</w:t>
      </w:r>
      <w:r w:rsidRPr="009C157D">
        <w:rPr>
          <w:rFonts w:ascii="Cambria" w:hAnsi="Cambria"/>
          <w:b/>
          <w:szCs w:val="24"/>
        </w:rPr>
        <w:t xml:space="preserve">3 </w:t>
      </w:r>
    </w:p>
    <w:p w14:paraId="6ACB88A0" w14:textId="77777777" w:rsidR="00983625" w:rsidRPr="009C157D" w:rsidRDefault="00DD6964" w:rsidP="009C157D">
      <w:pPr>
        <w:spacing w:after="0"/>
        <w:jc w:val="both"/>
        <w:rPr>
          <w:rFonts w:ascii="Cambria" w:hAnsi="Cambria"/>
          <w:szCs w:val="24"/>
        </w:rPr>
      </w:pPr>
      <w:r w:rsidRPr="009C157D">
        <w:rPr>
          <w:rFonts w:ascii="Cambria" w:hAnsi="Cambria"/>
          <w:szCs w:val="24"/>
        </w:rPr>
        <w:t xml:space="preserve">Indicatorii de performanţă pentru serviciul de </w:t>
      </w:r>
      <w:r w:rsidRPr="009C157D">
        <w:rPr>
          <w:rFonts w:ascii="Cambria" w:hAnsi="Cambria"/>
          <w:i/>
          <w:szCs w:val="24"/>
        </w:rPr>
        <w:t>iluminat public</w:t>
      </w:r>
      <w:r w:rsidRPr="009C157D">
        <w:rPr>
          <w:rFonts w:ascii="Cambria" w:hAnsi="Cambria"/>
          <w:szCs w:val="24"/>
        </w:rPr>
        <w:t xml:space="preserve"> sunt specifici pentru următoarele activităţi:</w:t>
      </w:r>
    </w:p>
    <w:p w14:paraId="1D4547A8" w14:textId="77777777" w:rsidR="00983625" w:rsidRPr="009C157D" w:rsidRDefault="00DD6964" w:rsidP="009C157D">
      <w:pPr>
        <w:spacing w:after="0"/>
        <w:jc w:val="both"/>
        <w:rPr>
          <w:rFonts w:ascii="Cambria" w:hAnsi="Cambria"/>
          <w:szCs w:val="24"/>
        </w:rPr>
      </w:pPr>
      <w:r w:rsidRPr="009C157D">
        <w:rPr>
          <w:rFonts w:ascii="Cambria" w:hAnsi="Cambria"/>
          <w:szCs w:val="24"/>
        </w:rPr>
        <w:t xml:space="preserve">a)calitatea şi eficienţa serviciului de </w:t>
      </w:r>
      <w:r w:rsidRPr="009C157D">
        <w:rPr>
          <w:rFonts w:ascii="Cambria" w:hAnsi="Cambria"/>
          <w:i/>
          <w:szCs w:val="24"/>
        </w:rPr>
        <w:t>iluminat public</w:t>
      </w:r>
      <w:r w:rsidRPr="009C157D">
        <w:rPr>
          <w:rFonts w:ascii="Cambria" w:hAnsi="Cambria"/>
          <w:szCs w:val="24"/>
        </w:rPr>
        <w:t>;</w:t>
      </w:r>
    </w:p>
    <w:p w14:paraId="05DAB04E" w14:textId="77777777" w:rsidR="00983625" w:rsidRPr="009C157D" w:rsidRDefault="00DD6964" w:rsidP="009C157D">
      <w:pPr>
        <w:spacing w:after="0"/>
        <w:jc w:val="both"/>
        <w:rPr>
          <w:rFonts w:ascii="Cambria" w:hAnsi="Cambria"/>
          <w:szCs w:val="24"/>
        </w:rPr>
      </w:pPr>
      <w:r w:rsidRPr="009C157D">
        <w:rPr>
          <w:rFonts w:ascii="Cambria" w:hAnsi="Cambria"/>
          <w:szCs w:val="24"/>
        </w:rPr>
        <w:t>b)îndeplinirea prevederilor din contract cu privire la calitatea serviciului efectuat;</w:t>
      </w:r>
    </w:p>
    <w:p w14:paraId="31AA639F" w14:textId="77777777" w:rsidR="00983625" w:rsidRPr="009C157D" w:rsidRDefault="00DD6964" w:rsidP="009C157D">
      <w:pPr>
        <w:spacing w:after="0"/>
        <w:jc w:val="both"/>
        <w:rPr>
          <w:rFonts w:ascii="Cambria" w:hAnsi="Cambria"/>
          <w:szCs w:val="24"/>
        </w:rPr>
      </w:pPr>
      <w:r w:rsidRPr="009C157D">
        <w:rPr>
          <w:rFonts w:ascii="Cambria" w:hAnsi="Cambria"/>
          <w:szCs w:val="24"/>
        </w:rPr>
        <w:lastRenderedPageBreak/>
        <w:t>c)menţinerea unor relaţii echitabile între operator şi utilizator prin rezolvarea operativă şi obiectivă a problemelor, cu respectarea drepturilor şi obligaţiilor care revin fiecărei părţi;</w:t>
      </w:r>
    </w:p>
    <w:p w14:paraId="70BCA8F2" w14:textId="77777777" w:rsidR="00983625" w:rsidRPr="009C157D" w:rsidRDefault="00DD6964" w:rsidP="009C157D">
      <w:pPr>
        <w:spacing w:after="0"/>
        <w:jc w:val="both"/>
        <w:rPr>
          <w:rFonts w:ascii="Cambria" w:hAnsi="Cambria"/>
          <w:szCs w:val="24"/>
        </w:rPr>
      </w:pPr>
      <w:r w:rsidRPr="009C157D">
        <w:rPr>
          <w:rFonts w:ascii="Cambria" w:hAnsi="Cambria"/>
          <w:szCs w:val="24"/>
        </w:rPr>
        <w:t xml:space="preserve">d)soluţionarea reclamaţiilor beneficiarilor referitoare la serviciul de </w:t>
      </w:r>
      <w:r w:rsidRPr="009C157D">
        <w:rPr>
          <w:rFonts w:ascii="Cambria" w:hAnsi="Cambria"/>
          <w:i/>
          <w:szCs w:val="24"/>
        </w:rPr>
        <w:t>iluminat public</w:t>
      </w:r>
      <w:r w:rsidRPr="009C157D">
        <w:rPr>
          <w:rFonts w:ascii="Cambria" w:hAnsi="Cambria"/>
          <w:szCs w:val="24"/>
        </w:rPr>
        <w:t>;</w:t>
      </w:r>
    </w:p>
    <w:p w14:paraId="10AA321F" w14:textId="77777777" w:rsidR="00983625" w:rsidRPr="009C157D" w:rsidRDefault="00DD6964" w:rsidP="009C157D">
      <w:pPr>
        <w:spacing w:after="0"/>
        <w:jc w:val="both"/>
        <w:rPr>
          <w:rFonts w:ascii="Cambria" w:hAnsi="Cambria"/>
          <w:szCs w:val="24"/>
        </w:rPr>
      </w:pPr>
      <w:r w:rsidRPr="009C157D">
        <w:rPr>
          <w:rFonts w:ascii="Cambria" w:hAnsi="Cambria"/>
          <w:szCs w:val="24"/>
        </w:rPr>
        <w:t>e)creşterea gradului de siguranţă rutieră;</w:t>
      </w:r>
    </w:p>
    <w:p w14:paraId="6C517972" w14:textId="7468E592" w:rsidR="00983625" w:rsidRDefault="00DD6964" w:rsidP="009C157D">
      <w:pPr>
        <w:spacing w:after="0"/>
        <w:jc w:val="both"/>
        <w:rPr>
          <w:rFonts w:ascii="Cambria" w:hAnsi="Cambria"/>
          <w:szCs w:val="24"/>
        </w:rPr>
      </w:pPr>
      <w:r w:rsidRPr="009C157D">
        <w:rPr>
          <w:rFonts w:ascii="Cambria" w:hAnsi="Cambria"/>
          <w:szCs w:val="24"/>
        </w:rPr>
        <w:t>f)scăderea infracţionalităţii.</w:t>
      </w:r>
    </w:p>
    <w:p w14:paraId="0CACEE5F" w14:textId="6AC0EB36" w:rsidR="00983625" w:rsidRPr="009C157D" w:rsidRDefault="00DD6964" w:rsidP="009C157D">
      <w:pPr>
        <w:spacing w:before="80" w:after="0"/>
        <w:jc w:val="both"/>
        <w:rPr>
          <w:rFonts w:ascii="Cambria" w:hAnsi="Cambria"/>
          <w:szCs w:val="24"/>
        </w:rPr>
      </w:pPr>
      <w:r w:rsidRPr="009C157D">
        <w:rPr>
          <w:rFonts w:ascii="Cambria" w:hAnsi="Cambria"/>
          <w:b/>
          <w:szCs w:val="24"/>
        </w:rPr>
        <w:t xml:space="preserve">Art. </w:t>
      </w:r>
      <w:r w:rsidR="00991672">
        <w:rPr>
          <w:rFonts w:ascii="Cambria" w:hAnsi="Cambria"/>
          <w:b/>
          <w:szCs w:val="24"/>
        </w:rPr>
        <w:t>8</w:t>
      </w:r>
      <w:r w:rsidRPr="009C157D">
        <w:rPr>
          <w:rFonts w:ascii="Cambria" w:hAnsi="Cambria"/>
          <w:b/>
          <w:szCs w:val="24"/>
        </w:rPr>
        <w:t xml:space="preserve">4 </w:t>
      </w:r>
    </w:p>
    <w:p w14:paraId="614171F9" w14:textId="77777777" w:rsidR="00983625" w:rsidRPr="009C157D" w:rsidRDefault="00DD6964" w:rsidP="009C157D">
      <w:pPr>
        <w:spacing w:after="0"/>
        <w:jc w:val="both"/>
        <w:rPr>
          <w:rFonts w:ascii="Cambria" w:hAnsi="Cambria"/>
          <w:szCs w:val="24"/>
        </w:rPr>
      </w:pPr>
      <w:r w:rsidRPr="009C157D">
        <w:rPr>
          <w:rFonts w:ascii="Cambria" w:hAnsi="Cambria"/>
          <w:szCs w:val="24"/>
        </w:rPr>
        <w:t>În vederea urmăririi respectării indicatorilor de performanţă, operatorul trebuie să asigure:</w:t>
      </w:r>
    </w:p>
    <w:p w14:paraId="4F5B01FC" w14:textId="03A5C36F" w:rsidR="00983625" w:rsidRPr="009C157D" w:rsidRDefault="00DD6964" w:rsidP="009C157D">
      <w:pPr>
        <w:spacing w:after="0"/>
        <w:jc w:val="both"/>
        <w:rPr>
          <w:rFonts w:ascii="Cambria" w:hAnsi="Cambria"/>
          <w:szCs w:val="24"/>
        </w:rPr>
      </w:pPr>
      <w:r w:rsidRPr="009C157D">
        <w:rPr>
          <w:rFonts w:ascii="Cambria" w:hAnsi="Cambria"/>
          <w:szCs w:val="24"/>
        </w:rPr>
        <w:t>c)</w:t>
      </w:r>
      <w:r w:rsidR="000D0B72" w:rsidRPr="000D0B72">
        <w:rPr>
          <w:rFonts w:ascii="Cambria" w:hAnsi="Cambria"/>
          <w:szCs w:val="24"/>
        </w:rPr>
        <w:t xml:space="preserve"> </w:t>
      </w:r>
      <w:r w:rsidR="000D0B72" w:rsidRPr="009C157D">
        <w:rPr>
          <w:rFonts w:ascii="Cambria" w:hAnsi="Cambria"/>
          <w:szCs w:val="24"/>
        </w:rPr>
        <w:t>soluţionarea</w:t>
      </w:r>
      <w:r w:rsidRPr="009C157D">
        <w:rPr>
          <w:rFonts w:ascii="Cambria" w:hAnsi="Cambria"/>
          <w:szCs w:val="24"/>
        </w:rPr>
        <w:t xml:space="preserve"> reclamaţiilor şi sesizărilor beneficiarilor;</w:t>
      </w:r>
    </w:p>
    <w:p w14:paraId="7167F849" w14:textId="0A43C983" w:rsidR="00983625" w:rsidRPr="009C157D" w:rsidRDefault="000D0B72" w:rsidP="009C157D">
      <w:pPr>
        <w:spacing w:after="0"/>
        <w:jc w:val="both"/>
        <w:rPr>
          <w:rFonts w:ascii="Cambria" w:hAnsi="Cambria"/>
          <w:szCs w:val="24"/>
        </w:rPr>
      </w:pPr>
      <w:r>
        <w:rPr>
          <w:rFonts w:ascii="Cambria" w:hAnsi="Cambria"/>
          <w:szCs w:val="24"/>
        </w:rPr>
        <w:t>b</w:t>
      </w:r>
      <w:r w:rsidR="00DD6964" w:rsidRPr="009C157D">
        <w:rPr>
          <w:rFonts w:ascii="Cambria" w:hAnsi="Cambria"/>
          <w:szCs w:val="24"/>
        </w:rPr>
        <w:t>)</w:t>
      </w:r>
      <w:r w:rsidR="00DD6964" w:rsidRPr="00D13031">
        <w:rPr>
          <w:rFonts w:ascii="Cambria" w:hAnsi="Cambria"/>
          <w:bCs/>
          <w:szCs w:val="24"/>
        </w:rPr>
        <w:t xml:space="preserve">accesul neîngrădit al autorităţilor administraţiei </w:t>
      </w:r>
      <w:r w:rsidR="00DD6964" w:rsidRPr="00D13031">
        <w:rPr>
          <w:rFonts w:ascii="Cambria" w:hAnsi="Cambria"/>
          <w:bCs/>
          <w:i/>
          <w:szCs w:val="24"/>
        </w:rPr>
        <w:t>publice</w:t>
      </w:r>
      <w:r w:rsidR="00DD6964" w:rsidRPr="00D13031">
        <w:rPr>
          <w:rFonts w:ascii="Cambria" w:hAnsi="Cambria"/>
          <w:bCs/>
          <w:szCs w:val="24"/>
        </w:rPr>
        <w:t xml:space="preserve"> centrale şi locale, în conformitate cu competenţele şi atribuţiile legale ce le revin, la informaţiile necesare stabilirii:</w:t>
      </w:r>
    </w:p>
    <w:p w14:paraId="3CACFD42" w14:textId="77777777" w:rsidR="00983625" w:rsidRPr="009C157D" w:rsidRDefault="00DD6964" w:rsidP="009C157D">
      <w:pPr>
        <w:spacing w:before="26" w:after="0"/>
        <w:jc w:val="both"/>
        <w:rPr>
          <w:rFonts w:ascii="Cambria" w:hAnsi="Cambria"/>
          <w:szCs w:val="24"/>
        </w:rPr>
      </w:pPr>
      <w:r w:rsidRPr="009C157D">
        <w:rPr>
          <w:rFonts w:ascii="Cambria" w:hAnsi="Cambria"/>
          <w:szCs w:val="24"/>
        </w:rPr>
        <w:t>- modului de respectare şi de îndeplinire a obligaţiilor contractuale asumate;</w:t>
      </w:r>
    </w:p>
    <w:p w14:paraId="537CA6D1" w14:textId="54E32DE5" w:rsidR="00983625" w:rsidRPr="009C157D" w:rsidRDefault="00DD6964" w:rsidP="009C157D">
      <w:pPr>
        <w:spacing w:before="26" w:after="0"/>
        <w:jc w:val="both"/>
        <w:rPr>
          <w:rFonts w:ascii="Cambria" w:hAnsi="Cambria"/>
          <w:szCs w:val="24"/>
        </w:rPr>
      </w:pPr>
      <w:r w:rsidRPr="009C157D">
        <w:rPr>
          <w:rFonts w:ascii="Cambria" w:hAnsi="Cambria"/>
          <w:szCs w:val="24"/>
        </w:rPr>
        <w:t>- calităţii şi eficienţei serviciului furnizat/prestat la nivelul indicatorilor de performanţă stabiliţi în contract</w:t>
      </w:r>
      <w:r w:rsidR="000D0B72">
        <w:rPr>
          <w:rFonts w:ascii="Cambria" w:hAnsi="Cambria"/>
          <w:szCs w:val="24"/>
        </w:rPr>
        <w:t xml:space="preserve"> </w:t>
      </w:r>
      <w:r w:rsidRPr="009C157D">
        <w:rPr>
          <w:rFonts w:ascii="Cambria" w:hAnsi="Cambria"/>
          <w:szCs w:val="24"/>
        </w:rPr>
        <w:t xml:space="preserve">şi în </w:t>
      </w:r>
      <w:r w:rsidRPr="009C157D">
        <w:rPr>
          <w:rFonts w:ascii="Cambria" w:hAnsi="Cambria"/>
          <w:i/>
          <w:szCs w:val="24"/>
        </w:rPr>
        <w:t>regulamentul</w:t>
      </w:r>
      <w:r w:rsidRPr="009C157D">
        <w:rPr>
          <w:rFonts w:ascii="Cambria" w:hAnsi="Cambria"/>
          <w:szCs w:val="24"/>
        </w:rPr>
        <w:t xml:space="preserve"> de serviciu;</w:t>
      </w:r>
    </w:p>
    <w:p w14:paraId="70187198" w14:textId="6F51DFBF" w:rsidR="00983625" w:rsidRPr="009C157D" w:rsidRDefault="00DD6964" w:rsidP="009C157D">
      <w:pPr>
        <w:spacing w:before="26" w:after="0"/>
        <w:jc w:val="both"/>
        <w:rPr>
          <w:rFonts w:ascii="Cambria" w:hAnsi="Cambria"/>
          <w:szCs w:val="24"/>
        </w:rPr>
      </w:pPr>
      <w:r w:rsidRPr="009C157D">
        <w:rPr>
          <w:rFonts w:ascii="Cambria" w:hAnsi="Cambria"/>
          <w:szCs w:val="24"/>
        </w:rPr>
        <w:t>- modului de administrare, exploatare, conservare şi menţinere în funcţiune</w:t>
      </w:r>
      <w:r w:rsidR="000D0B72">
        <w:rPr>
          <w:rFonts w:ascii="Cambria" w:hAnsi="Cambria"/>
          <w:szCs w:val="24"/>
        </w:rPr>
        <w:t xml:space="preserve"> </w:t>
      </w:r>
      <w:r w:rsidRPr="009C157D">
        <w:rPr>
          <w:rFonts w:ascii="Cambria" w:hAnsi="Cambria"/>
          <w:szCs w:val="24"/>
        </w:rPr>
        <w:t xml:space="preserve">a sistemului </w:t>
      </w:r>
      <w:r w:rsidRPr="009C157D">
        <w:rPr>
          <w:rFonts w:ascii="Cambria" w:hAnsi="Cambria"/>
          <w:i/>
          <w:szCs w:val="24"/>
        </w:rPr>
        <w:t>public</w:t>
      </w:r>
      <w:r w:rsidRPr="009C157D">
        <w:rPr>
          <w:rFonts w:ascii="Cambria" w:hAnsi="Cambria"/>
          <w:szCs w:val="24"/>
        </w:rPr>
        <w:t xml:space="preserve"> de </w:t>
      </w:r>
      <w:r w:rsidRPr="009C157D">
        <w:rPr>
          <w:rFonts w:ascii="Cambria" w:hAnsi="Cambria"/>
          <w:i/>
          <w:szCs w:val="24"/>
        </w:rPr>
        <w:t>iluminat</w:t>
      </w:r>
      <w:r w:rsidRPr="009C157D">
        <w:rPr>
          <w:rFonts w:ascii="Cambria" w:hAnsi="Cambria"/>
          <w:szCs w:val="24"/>
        </w:rPr>
        <w:t xml:space="preserve"> din infrastructura edilitar urbană încredinţată prin contract</w:t>
      </w:r>
      <w:r w:rsidR="000D0B72">
        <w:rPr>
          <w:rFonts w:ascii="Cambria" w:hAnsi="Cambria"/>
          <w:szCs w:val="24"/>
        </w:rPr>
        <w:t>.</w:t>
      </w:r>
    </w:p>
    <w:p w14:paraId="79CF0FE0" w14:textId="77777777" w:rsidR="00D13031" w:rsidRPr="009C157D" w:rsidRDefault="00D13031" w:rsidP="009C157D">
      <w:pPr>
        <w:spacing w:before="26" w:after="0"/>
        <w:jc w:val="both"/>
        <w:rPr>
          <w:rFonts w:ascii="Cambria" w:hAnsi="Cambria"/>
          <w:szCs w:val="24"/>
        </w:rPr>
      </w:pPr>
    </w:p>
    <w:p w14:paraId="16118320" w14:textId="0C0D3D4C" w:rsidR="00983625" w:rsidRDefault="00DD6964" w:rsidP="00D13031">
      <w:pPr>
        <w:spacing w:before="80" w:after="0"/>
        <w:jc w:val="center"/>
        <w:rPr>
          <w:rFonts w:ascii="Cambria" w:hAnsi="Cambria"/>
          <w:b/>
          <w:color w:val="000000"/>
          <w:szCs w:val="24"/>
        </w:rPr>
      </w:pPr>
      <w:r w:rsidRPr="009C157D">
        <w:rPr>
          <w:rFonts w:ascii="Cambria" w:hAnsi="Cambria"/>
          <w:b/>
          <w:color w:val="000000"/>
          <w:szCs w:val="24"/>
        </w:rPr>
        <w:t>CAPITOLUL V:</w:t>
      </w:r>
      <w:r w:rsidR="001F1BED">
        <w:rPr>
          <w:rFonts w:ascii="Cambria" w:hAnsi="Cambria"/>
          <w:b/>
          <w:color w:val="000000"/>
          <w:szCs w:val="24"/>
        </w:rPr>
        <w:t xml:space="preserve"> </w:t>
      </w:r>
      <w:r w:rsidRPr="009C157D">
        <w:rPr>
          <w:rFonts w:ascii="Cambria" w:hAnsi="Cambria"/>
          <w:b/>
          <w:color w:val="000000"/>
          <w:szCs w:val="24"/>
        </w:rPr>
        <w:t>Dispoziţii finale şi tranzitorii</w:t>
      </w:r>
    </w:p>
    <w:p w14:paraId="150BCC9B" w14:textId="77777777" w:rsidR="00D13031" w:rsidRPr="009C157D" w:rsidRDefault="00D13031" w:rsidP="009C157D">
      <w:pPr>
        <w:spacing w:before="80" w:after="0"/>
        <w:jc w:val="both"/>
        <w:rPr>
          <w:rFonts w:ascii="Cambria" w:hAnsi="Cambria"/>
          <w:szCs w:val="24"/>
        </w:rPr>
      </w:pPr>
    </w:p>
    <w:p w14:paraId="38E02024" w14:textId="4C500FAA"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D51A0E">
        <w:rPr>
          <w:rFonts w:ascii="Cambria" w:hAnsi="Cambria"/>
          <w:b/>
          <w:color w:val="000000"/>
          <w:szCs w:val="24"/>
        </w:rPr>
        <w:t>85</w:t>
      </w:r>
      <w:r w:rsidRPr="009C157D">
        <w:rPr>
          <w:rFonts w:ascii="Cambria" w:hAnsi="Cambria"/>
          <w:b/>
          <w:color w:val="000000"/>
          <w:szCs w:val="24"/>
        </w:rPr>
        <w:t xml:space="preserve"> </w:t>
      </w:r>
    </w:p>
    <w:p w14:paraId="093DE3CB" w14:textId="77777777"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Încălcarea dispoziţiilor prezentului </w:t>
      </w:r>
      <w:r w:rsidRPr="009C157D">
        <w:rPr>
          <w:rFonts w:ascii="Cambria" w:hAnsi="Cambria"/>
          <w:i/>
          <w:color w:val="000000"/>
          <w:szCs w:val="24"/>
        </w:rPr>
        <w:t>regulament</w:t>
      </w:r>
      <w:r w:rsidRPr="009C157D">
        <w:rPr>
          <w:rFonts w:ascii="Cambria" w:hAnsi="Cambria"/>
          <w:color w:val="000000"/>
          <w:szCs w:val="24"/>
        </w:rPr>
        <w:t xml:space="preserve"> atrage răspunderea disciplinară, patrimonială, civilă, contravenţională sau penală, în condiţiile legii.</w:t>
      </w:r>
    </w:p>
    <w:p w14:paraId="265886A3" w14:textId="2F97BB02"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D51A0E">
        <w:rPr>
          <w:rFonts w:ascii="Cambria" w:hAnsi="Cambria"/>
          <w:b/>
          <w:color w:val="000000"/>
          <w:szCs w:val="24"/>
        </w:rPr>
        <w:t>86</w:t>
      </w:r>
      <w:r w:rsidRPr="009C157D">
        <w:rPr>
          <w:rFonts w:ascii="Cambria" w:hAnsi="Cambria"/>
          <w:b/>
          <w:color w:val="000000"/>
          <w:szCs w:val="24"/>
        </w:rPr>
        <w:t xml:space="preserve"> </w:t>
      </w:r>
    </w:p>
    <w:p w14:paraId="2D31F548" w14:textId="3675CBEB" w:rsidR="00983625" w:rsidRPr="009C157D" w:rsidRDefault="00DD6964" w:rsidP="009C157D">
      <w:pPr>
        <w:spacing w:after="0"/>
        <w:jc w:val="both"/>
        <w:rPr>
          <w:rFonts w:ascii="Cambria" w:hAnsi="Cambria"/>
          <w:szCs w:val="24"/>
        </w:rPr>
      </w:pPr>
      <w:r w:rsidRPr="009C157D">
        <w:rPr>
          <w:rFonts w:ascii="Cambria" w:hAnsi="Cambria"/>
          <w:color w:val="000000"/>
          <w:szCs w:val="24"/>
        </w:rPr>
        <w:t>(1)</w:t>
      </w:r>
      <w:r w:rsidRPr="009C157D">
        <w:rPr>
          <w:rFonts w:ascii="Cambria" w:hAnsi="Cambria"/>
          <w:i/>
          <w:color w:val="000000"/>
          <w:szCs w:val="24"/>
        </w:rPr>
        <w:t>Regulamen</w:t>
      </w:r>
      <w:r w:rsidR="00B92D7D" w:rsidRPr="009C157D">
        <w:rPr>
          <w:rFonts w:ascii="Cambria" w:hAnsi="Cambria"/>
          <w:i/>
          <w:color w:val="000000"/>
          <w:szCs w:val="24"/>
        </w:rPr>
        <w:t xml:space="preserve">tul </w:t>
      </w:r>
      <w:r w:rsidRPr="009C157D">
        <w:rPr>
          <w:rFonts w:ascii="Cambria" w:hAnsi="Cambria"/>
          <w:color w:val="000000"/>
          <w:szCs w:val="24"/>
        </w:rPr>
        <w:t>serviciu</w:t>
      </w:r>
      <w:r w:rsidR="00B92D7D" w:rsidRPr="009C157D">
        <w:rPr>
          <w:rFonts w:ascii="Cambria" w:hAnsi="Cambria"/>
          <w:color w:val="000000"/>
          <w:szCs w:val="24"/>
        </w:rPr>
        <w:t>lui de iluminat public din Municipiul Târgu Secuiesc</w:t>
      </w:r>
      <w:r w:rsidRPr="009C157D">
        <w:rPr>
          <w:rFonts w:ascii="Cambria" w:hAnsi="Cambria"/>
          <w:color w:val="000000"/>
          <w:szCs w:val="24"/>
        </w:rPr>
        <w:t xml:space="preserve"> se elaborează şi se aprobă de </w:t>
      </w:r>
      <w:r w:rsidR="00B92D7D" w:rsidRPr="009C157D">
        <w:rPr>
          <w:rFonts w:ascii="Cambria" w:hAnsi="Cambria"/>
          <w:color w:val="000000"/>
          <w:szCs w:val="24"/>
        </w:rPr>
        <w:t xml:space="preserve">Consiliul Local al Municipiul Târgu Secuiesc. </w:t>
      </w:r>
    </w:p>
    <w:p w14:paraId="709B8B5E" w14:textId="77777777" w:rsidR="00983625" w:rsidRPr="009C157D" w:rsidRDefault="00DD6964" w:rsidP="009C157D">
      <w:pPr>
        <w:spacing w:before="26" w:after="0"/>
        <w:jc w:val="both"/>
        <w:rPr>
          <w:rFonts w:ascii="Cambria" w:hAnsi="Cambria"/>
          <w:szCs w:val="24"/>
        </w:rPr>
      </w:pPr>
      <w:r w:rsidRPr="009C157D">
        <w:rPr>
          <w:rFonts w:ascii="Cambria" w:hAnsi="Cambria"/>
          <w:color w:val="000000"/>
          <w:szCs w:val="24"/>
        </w:rPr>
        <w:t xml:space="preserve">(2)În </w:t>
      </w:r>
      <w:r w:rsidRPr="009C157D">
        <w:rPr>
          <w:rFonts w:ascii="Cambria" w:hAnsi="Cambria"/>
          <w:i/>
          <w:color w:val="000000"/>
          <w:szCs w:val="24"/>
        </w:rPr>
        <w:t>cadrul regulamentelor</w:t>
      </w:r>
      <w:r w:rsidRPr="009C157D">
        <w:rPr>
          <w:rFonts w:ascii="Cambria" w:hAnsi="Cambria"/>
          <w:color w:val="000000"/>
          <w:szCs w:val="24"/>
        </w:rPr>
        <w:t xml:space="preserve"> de serviciu se vor preciza: obligativitatea, periodicitatea şi modul de efectuare a măsurătorilor parametrilor luminotehnici pe toate căile de circulaţie.</w:t>
      </w:r>
    </w:p>
    <w:p w14:paraId="2C58873C" w14:textId="592AA84A" w:rsidR="00983625" w:rsidRPr="006E78CF" w:rsidRDefault="00DD6964" w:rsidP="009C157D">
      <w:pPr>
        <w:spacing w:before="26" w:after="0"/>
        <w:jc w:val="both"/>
        <w:rPr>
          <w:rFonts w:ascii="Cambria" w:hAnsi="Cambria"/>
          <w:szCs w:val="24"/>
        </w:rPr>
      </w:pPr>
      <w:r w:rsidRPr="006E78CF">
        <w:rPr>
          <w:rFonts w:ascii="Cambria" w:hAnsi="Cambria"/>
          <w:szCs w:val="24"/>
        </w:rPr>
        <w:t>(</w:t>
      </w:r>
      <w:r w:rsidR="006A6DB0" w:rsidRPr="006E78CF">
        <w:rPr>
          <w:rFonts w:ascii="Cambria" w:hAnsi="Cambria"/>
          <w:szCs w:val="24"/>
        </w:rPr>
        <w:t>3</w:t>
      </w:r>
      <w:r w:rsidRPr="006E78CF">
        <w:rPr>
          <w:rFonts w:ascii="Cambria" w:hAnsi="Cambria"/>
          <w:szCs w:val="24"/>
        </w:rPr>
        <w:t xml:space="preserve">)Până la aprobarea </w:t>
      </w:r>
      <w:r w:rsidRPr="006E78CF">
        <w:rPr>
          <w:rFonts w:ascii="Cambria" w:hAnsi="Cambria"/>
          <w:i/>
          <w:szCs w:val="24"/>
        </w:rPr>
        <w:t>regulamentului</w:t>
      </w:r>
      <w:r w:rsidRPr="006E78CF">
        <w:rPr>
          <w:rFonts w:ascii="Cambria" w:hAnsi="Cambria"/>
          <w:szCs w:val="24"/>
        </w:rPr>
        <w:t xml:space="preserve"> de serviciu conform dispoziţiilor alin. (1), operator</w:t>
      </w:r>
      <w:r w:rsidR="00B92D7D" w:rsidRPr="006E78CF">
        <w:rPr>
          <w:rFonts w:ascii="Cambria" w:hAnsi="Cambria"/>
          <w:szCs w:val="24"/>
        </w:rPr>
        <w:t>ul va</w:t>
      </w:r>
      <w:r w:rsidRPr="006E78CF">
        <w:rPr>
          <w:rFonts w:ascii="Cambria" w:hAnsi="Cambria"/>
          <w:szCs w:val="24"/>
        </w:rPr>
        <w:t xml:space="preserve"> respecta regulament-cadru</w:t>
      </w:r>
      <w:r w:rsidR="00B92D7D" w:rsidRPr="006E78CF">
        <w:rPr>
          <w:rFonts w:ascii="Cambria" w:hAnsi="Cambria"/>
          <w:szCs w:val="24"/>
        </w:rPr>
        <w:t>, conform Ordinului nr. 86/2007, emis de A.N.R.S.C</w:t>
      </w:r>
      <w:r w:rsidRPr="006E78CF">
        <w:rPr>
          <w:rFonts w:ascii="Cambria" w:hAnsi="Cambria"/>
          <w:szCs w:val="24"/>
        </w:rPr>
        <w:t>.</w:t>
      </w:r>
    </w:p>
    <w:p w14:paraId="5B48E3D5" w14:textId="3321AC25"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6A6DB0">
        <w:rPr>
          <w:rFonts w:ascii="Cambria" w:hAnsi="Cambria"/>
          <w:b/>
          <w:color w:val="000000"/>
          <w:szCs w:val="24"/>
        </w:rPr>
        <w:t>87</w:t>
      </w:r>
      <w:r w:rsidRPr="009C157D">
        <w:rPr>
          <w:rFonts w:ascii="Cambria" w:hAnsi="Cambria"/>
          <w:b/>
          <w:color w:val="000000"/>
          <w:szCs w:val="24"/>
        </w:rPr>
        <w:t xml:space="preserve"> </w:t>
      </w:r>
    </w:p>
    <w:p w14:paraId="165956D2" w14:textId="579A24E2"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w:t>
      </w:r>
      <w:r w:rsidRPr="009C157D">
        <w:rPr>
          <w:rFonts w:ascii="Cambria" w:hAnsi="Cambria"/>
          <w:i/>
          <w:color w:val="000000"/>
          <w:szCs w:val="24"/>
        </w:rPr>
        <w:t>cadrul</w:t>
      </w:r>
      <w:r w:rsidRPr="009C157D">
        <w:rPr>
          <w:rFonts w:ascii="Cambria" w:hAnsi="Cambria"/>
          <w:color w:val="000000"/>
          <w:szCs w:val="24"/>
        </w:rPr>
        <w:t xml:space="preserve"> contractelor încheiate cu utilizatorii se vor indica tarifele legale, valabile la data încheierii acestora.</w:t>
      </w:r>
    </w:p>
    <w:p w14:paraId="51F260AD" w14:textId="4A3682D8" w:rsidR="00983625" w:rsidRPr="009C157D" w:rsidRDefault="00DD6964" w:rsidP="009C157D">
      <w:pPr>
        <w:spacing w:before="80" w:after="0"/>
        <w:jc w:val="both"/>
        <w:rPr>
          <w:rFonts w:ascii="Cambria" w:hAnsi="Cambria"/>
          <w:szCs w:val="24"/>
        </w:rPr>
      </w:pPr>
      <w:r w:rsidRPr="009C157D">
        <w:rPr>
          <w:rFonts w:ascii="Cambria" w:hAnsi="Cambria"/>
          <w:b/>
          <w:color w:val="000000"/>
          <w:szCs w:val="24"/>
        </w:rPr>
        <w:t xml:space="preserve">Art. </w:t>
      </w:r>
      <w:r w:rsidR="00C86890">
        <w:rPr>
          <w:rFonts w:ascii="Cambria" w:hAnsi="Cambria"/>
          <w:b/>
          <w:color w:val="000000"/>
          <w:szCs w:val="24"/>
        </w:rPr>
        <w:t>88</w:t>
      </w:r>
      <w:r w:rsidRPr="009C157D">
        <w:rPr>
          <w:rFonts w:ascii="Cambria" w:hAnsi="Cambria"/>
          <w:b/>
          <w:color w:val="000000"/>
          <w:szCs w:val="24"/>
        </w:rPr>
        <w:t xml:space="preserve"> </w:t>
      </w:r>
    </w:p>
    <w:p w14:paraId="5A73A869" w14:textId="1C31C0A4" w:rsidR="00983625" w:rsidRPr="009C157D" w:rsidRDefault="00DD6964" w:rsidP="009C157D">
      <w:pPr>
        <w:spacing w:after="0"/>
        <w:jc w:val="both"/>
        <w:rPr>
          <w:rFonts w:ascii="Cambria" w:hAnsi="Cambria"/>
          <w:szCs w:val="24"/>
        </w:rPr>
      </w:pPr>
      <w:r w:rsidRPr="009C157D">
        <w:rPr>
          <w:rFonts w:ascii="Cambria" w:hAnsi="Cambria"/>
          <w:color w:val="000000"/>
          <w:szCs w:val="24"/>
        </w:rPr>
        <w:t xml:space="preserve">În vederea creşterii siguranţei cetăţenilor şi scăderii infracţionalităţii, organele administraţiei </w:t>
      </w:r>
      <w:r w:rsidRPr="009C157D">
        <w:rPr>
          <w:rFonts w:ascii="Cambria" w:hAnsi="Cambria"/>
          <w:i/>
          <w:color w:val="000000"/>
          <w:szCs w:val="24"/>
        </w:rPr>
        <w:t>publice</w:t>
      </w:r>
      <w:r w:rsidRPr="009C157D">
        <w:rPr>
          <w:rFonts w:ascii="Cambria" w:hAnsi="Cambria"/>
          <w:color w:val="000000"/>
          <w:szCs w:val="24"/>
        </w:rPr>
        <w:t xml:space="preserve"> locale </w:t>
      </w:r>
      <w:r w:rsidR="00B92D7D" w:rsidRPr="009C157D">
        <w:rPr>
          <w:rFonts w:ascii="Cambria" w:hAnsi="Cambria"/>
          <w:color w:val="000000"/>
          <w:szCs w:val="24"/>
        </w:rPr>
        <w:t xml:space="preserve">din Municipiul Târgu Secuiesc </w:t>
      </w:r>
      <w:r w:rsidRPr="009C157D">
        <w:rPr>
          <w:rFonts w:ascii="Cambria" w:hAnsi="Cambria"/>
          <w:color w:val="000000"/>
          <w:szCs w:val="24"/>
        </w:rPr>
        <w:t>împreună cu organele de poliţie vor stabili</w:t>
      </w:r>
      <w:r w:rsidR="00C86890">
        <w:rPr>
          <w:rFonts w:ascii="Cambria" w:hAnsi="Cambria"/>
          <w:color w:val="000000"/>
          <w:szCs w:val="24"/>
        </w:rPr>
        <w:t>, dup</w:t>
      </w:r>
      <w:r w:rsidR="00C86890" w:rsidRPr="009C157D">
        <w:rPr>
          <w:rFonts w:ascii="Cambria" w:hAnsi="Cambria"/>
          <w:color w:val="000000"/>
          <w:szCs w:val="24"/>
        </w:rPr>
        <w:t>ă</w:t>
      </w:r>
      <w:r w:rsidR="00C86890">
        <w:rPr>
          <w:rFonts w:ascii="Cambria" w:hAnsi="Cambria"/>
          <w:szCs w:val="24"/>
        </w:rPr>
        <w:t xml:space="preserve"> caz</w:t>
      </w:r>
      <w:r w:rsidRPr="009C157D">
        <w:rPr>
          <w:rFonts w:ascii="Cambria" w:hAnsi="Cambria"/>
          <w:color w:val="000000"/>
          <w:szCs w:val="24"/>
        </w:rPr>
        <w:t xml:space="preserve"> modalităţi de semnalare operativă a cazurilor de nefuncţionare sau de funcţionare defectuoasă a sistemului de </w:t>
      </w:r>
      <w:r w:rsidRPr="009C157D">
        <w:rPr>
          <w:rFonts w:ascii="Cambria" w:hAnsi="Cambria"/>
          <w:i/>
          <w:color w:val="000000"/>
          <w:szCs w:val="24"/>
        </w:rPr>
        <w:t>iluminat public</w:t>
      </w:r>
      <w:r w:rsidRPr="009C157D">
        <w:rPr>
          <w:rFonts w:ascii="Cambria" w:hAnsi="Cambria"/>
          <w:color w:val="000000"/>
          <w:szCs w:val="24"/>
        </w:rPr>
        <w:t>.</w:t>
      </w:r>
    </w:p>
    <w:p w14:paraId="52F3BEC7" w14:textId="26F98669" w:rsidR="00E10505" w:rsidRPr="002B1C2F" w:rsidRDefault="00E10505" w:rsidP="00E10505">
      <w:pPr>
        <w:jc w:val="both"/>
        <w:rPr>
          <w:rFonts w:ascii="Cambria" w:hAnsi="Cambria"/>
          <w:b/>
          <w:szCs w:val="24"/>
        </w:rPr>
      </w:pPr>
      <w:bookmarkStart w:id="0" w:name="_Hlk84939488"/>
      <w:r w:rsidRPr="002B1C2F">
        <w:rPr>
          <w:rFonts w:ascii="Cambria" w:hAnsi="Cambria"/>
          <w:b/>
          <w:szCs w:val="24"/>
        </w:rPr>
        <w:lastRenderedPageBreak/>
        <w:t xml:space="preserve">Indicatori de performanță pentru serviciul de iluminat public </w:t>
      </w:r>
    </w:p>
    <w:tbl>
      <w:tblPr>
        <w:tblStyle w:val="TableGrid"/>
        <w:tblW w:w="9469" w:type="dxa"/>
        <w:tblLook w:val="04A0" w:firstRow="1" w:lastRow="0" w:firstColumn="1" w:lastColumn="0" w:noHBand="0" w:noVBand="1"/>
      </w:tblPr>
      <w:tblGrid>
        <w:gridCol w:w="659"/>
        <w:gridCol w:w="4665"/>
        <w:gridCol w:w="829"/>
        <w:gridCol w:w="829"/>
        <w:gridCol w:w="829"/>
        <w:gridCol w:w="829"/>
        <w:gridCol w:w="829"/>
      </w:tblGrid>
      <w:tr w:rsidR="00E10505" w:rsidRPr="002B1C2F" w14:paraId="291D495F" w14:textId="77777777" w:rsidTr="00B24E4C">
        <w:trPr>
          <w:cantSplit/>
          <w:tblHeader/>
        </w:trPr>
        <w:tc>
          <w:tcPr>
            <w:tcW w:w="659" w:type="dxa"/>
            <w:vMerge w:val="restart"/>
            <w:tcBorders>
              <w:top w:val="single" w:sz="12" w:space="0" w:color="auto"/>
              <w:left w:val="single" w:sz="12" w:space="0" w:color="auto"/>
            </w:tcBorders>
          </w:tcPr>
          <w:p w14:paraId="41787738" w14:textId="77777777" w:rsidR="00E10505" w:rsidRPr="002B1C2F" w:rsidRDefault="00E10505" w:rsidP="000F333B">
            <w:pPr>
              <w:jc w:val="both"/>
              <w:rPr>
                <w:rFonts w:ascii="Cambria" w:hAnsi="Cambria" w:cs="Arial"/>
                <w:b/>
                <w:szCs w:val="24"/>
              </w:rPr>
            </w:pPr>
            <w:r w:rsidRPr="002B1C2F">
              <w:rPr>
                <w:rFonts w:ascii="Cambria" w:hAnsi="Cambria" w:cs="Arial"/>
                <w:b/>
                <w:szCs w:val="24"/>
              </w:rPr>
              <w:t>Nr. Crt.</w:t>
            </w:r>
          </w:p>
        </w:tc>
        <w:tc>
          <w:tcPr>
            <w:tcW w:w="4665" w:type="dxa"/>
            <w:vMerge w:val="restart"/>
            <w:tcBorders>
              <w:top w:val="single" w:sz="12" w:space="0" w:color="auto"/>
            </w:tcBorders>
          </w:tcPr>
          <w:p w14:paraId="45826A59" w14:textId="77777777" w:rsidR="00E10505" w:rsidRPr="002B1C2F" w:rsidRDefault="00E10505" w:rsidP="000F333B">
            <w:pPr>
              <w:jc w:val="both"/>
              <w:rPr>
                <w:rFonts w:ascii="Cambria" w:hAnsi="Cambria" w:cs="Arial"/>
                <w:b/>
                <w:szCs w:val="24"/>
              </w:rPr>
            </w:pPr>
          </w:p>
        </w:tc>
        <w:tc>
          <w:tcPr>
            <w:tcW w:w="3316" w:type="dxa"/>
            <w:gridSpan w:val="4"/>
            <w:tcBorders>
              <w:top w:val="single" w:sz="12" w:space="0" w:color="auto"/>
            </w:tcBorders>
          </w:tcPr>
          <w:p w14:paraId="3736AB5A" w14:textId="77777777" w:rsidR="00E10505" w:rsidRPr="002B1C2F" w:rsidRDefault="00E10505" w:rsidP="000C2310">
            <w:pPr>
              <w:jc w:val="center"/>
              <w:rPr>
                <w:rFonts w:ascii="Cambria" w:hAnsi="Cambria" w:cs="Arial"/>
                <w:b/>
                <w:szCs w:val="24"/>
              </w:rPr>
            </w:pPr>
            <w:r w:rsidRPr="002B1C2F">
              <w:rPr>
                <w:rFonts w:ascii="Cambria" w:hAnsi="Cambria" w:cs="Arial"/>
                <w:b/>
                <w:szCs w:val="24"/>
              </w:rPr>
              <w:t>Trimestru</w:t>
            </w:r>
          </w:p>
        </w:tc>
        <w:tc>
          <w:tcPr>
            <w:tcW w:w="829" w:type="dxa"/>
            <w:tcBorders>
              <w:top w:val="single" w:sz="12" w:space="0" w:color="auto"/>
              <w:right w:val="single" w:sz="12" w:space="0" w:color="auto"/>
            </w:tcBorders>
          </w:tcPr>
          <w:p w14:paraId="47587F6D" w14:textId="77777777" w:rsidR="00E10505" w:rsidRPr="002B1C2F" w:rsidRDefault="00E10505" w:rsidP="000F333B">
            <w:pPr>
              <w:jc w:val="both"/>
              <w:rPr>
                <w:rFonts w:ascii="Cambria" w:hAnsi="Cambria" w:cs="Arial"/>
                <w:b/>
                <w:szCs w:val="24"/>
              </w:rPr>
            </w:pPr>
            <w:r w:rsidRPr="002B1C2F">
              <w:rPr>
                <w:rFonts w:ascii="Cambria" w:hAnsi="Cambria" w:cs="Arial"/>
                <w:b/>
                <w:szCs w:val="24"/>
              </w:rPr>
              <w:t>Total</w:t>
            </w:r>
          </w:p>
        </w:tc>
      </w:tr>
      <w:tr w:rsidR="00E10505" w:rsidRPr="002B1C2F" w14:paraId="3C117F53" w14:textId="77777777" w:rsidTr="00B24E4C">
        <w:trPr>
          <w:cantSplit/>
          <w:tblHeader/>
        </w:trPr>
        <w:tc>
          <w:tcPr>
            <w:tcW w:w="659" w:type="dxa"/>
            <w:vMerge/>
            <w:tcBorders>
              <w:left w:val="single" w:sz="12" w:space="0" w:color="auto"/>
              <w:bottom w:val="single" w:sz="12" w:space="0" w:color="auto"/>
            </w:tcBorders>
          </w:tcPr>
          <w:p w14:paraId="63949402" w14:textId="77777777" w:rsidR="00E10505" w:rsidRPr="002B1C2F" w:rsidRDefault="00E10505" w:rsidP="000F333B">
            <w:pPr>
              <w:jc w:val="both"/>
              <w:rPr>
                <w:rFonts w:ascii="Cambria" w:hAnsi="Cambria" w:cs="Arial"/>
                <w:b/>
                <w:szCs w:val="24"/>
              </w:rPr>
            </w:pPr>
          </w:p>
        </w:tc>
        <w:tc>
          <w:tcPr>
            <w:tcW w:w="4665" w:type="dxa"/>
            <w:vMerge/>
            <w:tcBorders>
              <w:bottom w:val="single" w:sz="12" w:space="0" w:color="auto"/>
            </w:tcBorders>
          </w:tcPr>
          <w:p w14:paraId="55FEEA0A" w14:textId="77777777" w:rsidR="00E10505" w:rsidRPr="002B1C2F" w:rsidRDefault="00E10505" w:rsidP="000F333B">
            <w:pPr>
              <w:jc w:val="both"/>
              <w:rPr>
                <w:rFonts w:ascii="Cambria" w:hAnsi="Cambria" w:cs="Arial"/>
                <w:b/>
                <w:szCs w:val="24"/>
              </w:rPr>
            </w:pPr>
          </w:p>
        </w:tc>
        <w:tc>
          <w:tcPr>
            <w:tcW w:w="829" w:type="dxa"/>
            <w:tcBorders>
              <w:bottom w:val="single" w:sz="12" w:space="0" w:color="auto"/>
            </w:tcBorders>
          </w:tcPr>
          <w:p w14:paraId="2F656F41" w14:textId="77777777" w:rsidR="00E10505" w:rsidRPr="002B1C2F" w:rsidRDefault="00E10505" w:rsidP="000F333B">
            <w:pPr>
              <w:jc w:val="both"/>
              <w:rPr>
                <w:rFonts w:ascii="Cambria" w:hAnsi="Cambria" w:cs="Arial"/>
                <w:b/>
                <w:szCs w:val="24"/>
              </w:rPr>
            </w:pPr>
            <w:r w:rsidRPr="002B1C2F">
              <w:rPr>
                <w:rFonts w:ascii="Cambria" w:hAnsi="Cambria" w:cs="Arial"/>
                <w:b/>
                <w:szCs w:val="24"/>
              </w:rPr>
              <w:t>I</w:t>
            </w:r>
          </w:p>
        </w:tc>
        <w:tc>
          <w:tcPr>
            <w:tcW w:w="829" w:type="dxa"/>
            <w:tcBorders>
              <w:bottom w:val="single" w:sz="12" w:space="0" w:color="auto"/>
            </w:tcBorders>
          </w:tcPr>
          <w:p w14:paraId="6169E07C" w14:textId="77777777" w:rsidR="00E10505" w:rsidRPr="002B1C2F" w:rsidRDefault="00E10505" w:rsidP="000F333B">
            <w:pPr>
              <w:jc w:val="both"/>
              <w:rPr>
                <w:rFonts w:ascii="Cambria" w:hAnsi="Cambria" w:cs="Arial"/>
                <w:b/>
                <w:szCs w:val="24"/>
              </w:rPr>
            </w:pPr>
            <w:r w:rsidRPr="002B1C2F">
              <w:rPr>
                <w:rFonts w:ascii="Cambria" w:hAnsi="Cambria" w:cs="Arial"/>
                <w:b/>
                <w:szCs w:val="24"/>
              </w:rPr>
              <w:t>II</w:t>
            </w:r>
          </w:p>
        </w:tc>
        <w:tc>
          <w:tcPr>
            <w:tcW w:w="829" w:type="dxa"/>
            <w:tcBorders>
              <w:bottom w:val="single" w:sz="12" w:space="0" w:color="auto"/>
            </w:tcBorders>
          </w:tcPr>
          <w:p w14:paraId="35D5E704" w14:textId="77777777" w:rsidR="00E10505" w:rsidRPr="002B1C2F" w:rsidRDefault="00E10505" w:rsidP="000F333B">
            <w:pPr>
              <w:jc w:val="both"/>
              <w:rPr>
                <w:rFonts w:ascii="Cambria" w:hAnsi="Cambria" w:cs="Arial"/>
                <w:b/>
                <w:szCs w:val="24"/>
              </w:rPr>
            </w:pPr>
            <w:r w:rsidRPr="002B1C2F">
              <w:rPr>
                <w:rFonts w:ascii="Cambria" w:hAnsi="Cambria" w:cs="Arial"/>
                <w:b/>
                <w:szCs w:val="24"/>
              </w:rPr>
              <w:t>III</w:t>
            </w:r>
          </w:p>
        </w:tc>
        <w:tc>
          <w:tcPr>
            <w:tcW w:w="829" w:type="dxa"/>
            <w:tcBorders>
              <w:bottom w:val="single" w:sz="12" w:space="0" w:color="auto"/>
            </w:tcBorders>
          </w:tcPr>
          <w:p w14:paraId="6A0C427E" w14:textId="77777777" w:rsidR="00E10505" w:rsidRPr="002B1C2F" w:rsidRDefault="00E10505" w:rsidP="000F333B">
            <w:pPr>
              <w:jc w:val="both"/>
              <w:rPr>
                <w:rFonts w:ascii="Cambria" w:hAnsi="Cambria" w:cs="Arial"/>
                <w:b/>
                <w:szCs w:val="24"/>
              </w:rPr>
            </w:pPr>
            <w:r w:rsidRPr="002B1C2F">
              <w:rPr>
                <w:rFonts w:ascii="Cambria" w:hAnsi="Cambria" w:cs="Arial"/>
                <w:b/>
                <w:szCs w:val="24"/>
              </w:rPr>
              <w:t>IV</w:t>
            </w:r>
          </w:p>
        </w:tc>
        <w:tc>
          <w:tcPr>
            <w:tcW w:w="829" w:type="dxa"/>
            <w:tcBorders>
              <w:bottom w:val="single" w:sz="12" w:space="0" w:color="auto"/>
              <w:right w:val="single" w:sz="12" w:space="0" w:color="auto"/>
            </w:tcBorders>
          </w:tcPr>
          <w:p w14:paraId="735FC4E5" w14:textId="77777777" w:rsidR="00E10505" w:rsidRPr="002B1C2F" w:rsidRDefault="00E10505" w:rsidP="000F333B">
            <w:pPr>
              <w:jc w:val="both"/>
              <w:rPr>
                <w:rFonts w:ascii="Cambria" w:hAnsi="Cambria" w:cs="Arial"/>
                <w:b/>
                <w:szCs w:val="24"/>
              </w:rPr>
            </w:pPr>
            <w:r w:rsidRPr="002B1C2F">
              <w:rPr>
                <w:rFonts w:ascii="Cambria" w:hAnsi="Cambria" w:cs="Arial"/>
                <w:b/>
                <w:szCs w:val="24"/>
              </w:rPr>
              <w:t>An</w:t>
            </w:r>
          </w:p>
        </w:tc>
      </w:tr>
      <w:tr w:rsidR="00E10505" w:rsidRPr="002B1C2F" w14:paraId="67BAEF0E" w14:textId="77777777" w:rsidTr="00B24E4C">
        <w:trPr>
          <w:cantSplit/>
        </w:trPr>
        <w:tc>
          <w:tcPr>
            <w:tcW w:w="659" w:type="dxa"/>
            <w:tcBorders>
              <w:top w:val="single" w:sz="12" w:space="0" w:color="auto"/>
              <w:left w:val="single" w:sz="12" w:space="0" w:color="auto"/>
              <w:bottom w:val="single" w:sz="4" w:space="0" w:color="auto"/>
            </w:tcBorders>
          </w:tcPr>
          <w:p w14:paraId="064E6FFE" w14:textId="77777777" w:rsidR="00E10505" w:rsidRPr="002B1C2F" w:rsidRDefault="00E10505" w:rsidP="00E10505">
            <w:pPr>
              <w:pStyle w:val="ListParagraph"/>
              <w:numPr>
                <w:ilvl w:val="0"/>
                <w:numId w:val="2"/>
              </w:numPr>
              <w:spacing w:after="0" w:line="240" w:lineRule="auto"/>
              <w:ind w:left="357" w:hanging="357"/>
              <w:jc w:val="both"/>
              <w:rPr>
                <w:rFonts w:ascii="Cambria" w:hAnsi="Cambria" w:cs="Arial"/>
                <w:sz w:val="24"/>
                <w:szCs w:val="24"/>
              </w:rPr>
            </w:pPr>
          </w:p>
        </w:tc>
        <w:tc>
          <w:tcPr>
            <w:tcW w:w="4665" w:type="dxa"/>
            <w:tcBorders>
              <w:top w:val="single" w:sz="12" w:space="0" w:color="auto"/>
              <w:bottom w:val="single" w:sz="4" w:space="0" w:color="auto"/>
            </w:tcBorders>
          </w:tcPr>
          <w:p w14:paraId="0A2B18C7" w14:textId="77777777" w:rsidR="00E10505" w:rsidRPr="002B1C2F" w:rsidRDefault="00E10505" w:rsidP="000F333B">
            <w:pPr>
              <w:jc w:val="both"/>
              <w:rPr>
                <w:rFonts w:ascii="Cambria" w:hAnsi="Cambria" w:cs="Arial"/>
                <w:b/>
                <w:szCs w:val="24"/>
              </w:rPr>
            </w:pPr>
            <w:r w:rsidRPr="002B1C2F">
              <w:rPr>
                <w:rFonts w:ascii="Cambria" w:hAnsi="Cambria" w:cs="Arial"/>
                <w:b/>
                <w:szCs w:val="24"/>
              </w:rPr>
              <w:t>Indicatori de performanță generali</w:t>
            </w:r>
          </w:p>
        </w:tc>
        <w:tc>
          <w:tcPr>
            <w:tcW w:w="829" w:type="dxa"/>
            <w:tcBorders>
              <w:top w:val="single" w:sz="12" w:space="0" w:color="auto"/>
              <w:bottom w:val="single" w:sz="4" w:space="0" w:color="auto"/>
            </w:tcBorders>
          </w:tcPr>
          <w:p w14:paraId="326231EE" w14:textId="77777777" w:rsidR="00E10505" w:rsidRPr="002B1C2F" w:rsidRDefault="00E10505" w:rsidP="000F333B">
            <w:pPr>
              <w:jc w:val="both"/>
              <w:rPr>
                <w:rFonts w:ascii="Cambria" w:hAnsi="Cambria" w:cs="Arial"/>
                <w:szCs w:val="24"/>
              </w:rPr>
            </w:pPr>
          </w:p>
        </w:tc>
        <w:tc>
          <w:tcPr>
            <w:tcW w:w="829" w:type="dxa"/>
            <w:tcBorders>
              <w:top w:val="single" w:sz="12" w:space="0" w:color="auto"/>
              <w:bottom w:val="single" w:sz="4" w:space="0" w:color="auto"/>
            </w:tcBorders>
          </w:tcPr>
          <w:p w14:paraId="7C2254AB" w14:textId="77777777" w:rsidR="00E10505" w:rsidRPr="002B1C2F" w:rsidRDefault="00E10505" w:rsidP="000F333B">
            <w:pPr>
              <w:jc w:val="both"/>
              <w:rPr>
                <w:rFonts w:ascii="Cambria" w:hAnsi="Cambria" w:cs="Arial"/>
                <w:szCs w:val="24"/>
              </w:rPr>
            </w:pPr>
          </w:p>
        </w:tc>
        <w:tc>
          <w:tcPr>
            <w:tcW w:w="829" w:type="dxa"/>
            <w:tcBorders>
              <w:top w:val="single" w:sz="12" w:space="0" w:color="auto"/>
              <w:bottom w:val="single" w:sz="4" w:space="0" w:color="auto"/>
            </w:tcBorders>
          </w:tcPr>
          <w:p w14:paraId="4C1722D3" w14:textId="77777777" w:rsidR="00E10505" w:rsidRPr="002B1C2F" w:rsidRDefault="00E10505" w:rsidP="000F333B">
            <w:pPr>
              <w:jc w:val="both"/>
              <w:rPr>
                <w:rFonts w:ascii="Cambria" w:hAnsi="Cambria" w:cs="Arial"/>
                <w:szCs w:val="24"/>
              </w:rPr>
            </w:pPr>
          </w:p>
        </w:tc>
        <w:tc>
          <w:tcPr>
            <w:tcW w:w="829" w:type="dxa"/>
            <w:tcBorders>
              <w:top w:val="single" w:sz="12" w:space="0" w:color="auto"/>
              <w:bottom w:val="single" w:sz="4" w:space="0" w:color="auto"/>
            </w:tcBorders>
          </w:tcPr>
          <w:p w14:paraId="2E9FD87D" w14:textId="77777777" w:rsidR="00E10505" w:rsidRPr="002B1C2F" w:rsidRDefault="00E10505" w:rsidP="000F333B">
            <w:pPr>
              <w:jc w:val="both"/>
              <w:rPr>
                <w:rFonts w:ascii="Cambria" w:hAnsi="Cambria" w:cs="Arial"/>
                <w:szCs w:val="24"/>
              </w:rPr>
            </w:pPr>
          </w:p>
        </w:tc>
        <w:tc>
          <w:tcPr>
            <w:tcW w:w="829" w:type="dxa"/>
            <w:tcBorders>
              <w:top w:val="single" w:sz="12" w:space="0" w:color="auto"/>
              <w:bottom w:val="single" w:sz="4" w:space="0" w:color="auto"/>
              <w:right w:val="single" w:sz="12" w:space="0" w:color="auto"/>
            </w:tcBorders>
          </w:tcPr>
          <w:p w14:paraId="4540F319" w14:textId="77777777" w:rsidR="00E10505" w:rsidRPr="002B1C2F" w:rsidRDefault="00E10505" w:rsidP="000F333B">
            <w:pPr>
              <w:jc w:val="both"/>
              <w:rPr>
                <w:rFonts w:ascii="Cambria" w:hAnsi="Cambria" w:cs="Arial"/>
                <w:szCs w:val="24"/>
              </w:rPr>
            </w:pPr>
          </w:p>
        </w:tc>
      </w:tr>
      <w:tr w:rsidR="00E10505" w:rsidRPr="002B1C2F" w14:paraId="0B1BB9C0" w14:textId="77777777" w:rsidTr="00B24E4C">
        <w:trPr>
          <w:cantSplit/>
        </w:trPr>
        <w:tc>
          <w:tcPr>
            <w:tcW w:w="659" w:type="dxa"/>
            <w:tcBorders>
              <w:top w:val="single" w:sz="4" w:space="0" w:color="auto"/>
              <w:left w:val="single" w:sz="12" w:space="0" w:color="auto"/>
              <w:bottom w:val="single" w:sz="4" w:space="0" w:color="auto"/>
            </w:tcBorders>
          </w:tcPr>
          <w:p w14:paraId="0971D849" w14:textId="77777777" w:rsidR="00E10505" w:rsidRPr="002B1C2F" w:rsidRDefault="00E10505" w:rsidP="00E10505">
            <w:pPr>
              <w:pStyle w:val="ListParagraph"/>
              <w:numPr>
                <w:ilvl w:val="1"/>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6F832715" w14:textId="77777777" w:rsidR="00E10505" w:rsidRPr="002B1C2F" w:rsidRDefault="00E10505" w:rsidP="000F333B">
            <w:pPr>
              <w:jc w:val="both"/>
              <w:rPr>
                <w:rFonts w:ascii="Cambria" w:hAnsi="Cambria" w:cs="Arial"/>
                <w:b/>
                <w:i/>
                <w:szCs w:val="24"/>
              </w:rPr>
            </w:pPr>
            <w:r w:rsidRPr="002B1C2F">
              <w:rPr>
                <w:rFonts w:ascii="Cambria" w:hAnsi="Cambria" w:cs="Arial"/>
                <w:b/>
                <w:i/>
                <w:szCs w:val="24"/>
              </w:rPr>
              <w:t>Calitatea serviciilor prestate</w:t>
            </w:r>
          </w:p>
        </w:tc>
        <w:tc>
          <w:tcPr>
            <w:tcW w:w="829" w:type="dxa"/>
            <w:tcBorders>
              <w:top w:val="single" w:sz="4" w:space="0" w:color="auto"/>
              <w:bottom w:val="single" w:sz="4" w:space="0" w:color="auto"/>
            </w:tcBorders>
          </w:tcPr>
          <w:p w14:paraId="157F442C"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E67030E"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60ED1D54"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038B1947"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0A5572A4" w14:textId="77777777" w:rsidR="00E10505" w:rsidRPr="002B1C2F" w:rsidRDefault="00E10505" w:rsidP="000F333B">
            <w:pPr>
              <w:jc w:val="both"/>
              <w:rPr>
                <w:rFonts w:ascii="Cambria" w:hAnsi="Cambria" w:cs="Arial"/>
                <w:szCs w:val="24"/>
              </w:rPr>
            </w:pPr>
          </w:p>
        </w:tc>
      </w:tr>
      <w:tr w:rsidR="00E10505" w:rsidRPr="002B1C2F" w14:paraId="11CF0EC8" w14:textId="77777777" w:rsidTr="00B24E4C">
        <w:trPr>
          <w:cantSplit/>
        </w:trPr>
        <w:tc>
          <w:tcPr>
            <w:tcW w:w="659" w:type="dxa"/>
            <w:tcBorders>
              <w:top w:val="single" w:sz="4" w:space="0" w:color="auto"/>
              <w:left w:val="single" w:sz="12" w:space="0" w:color="auto"/>
              <w:bottom w:val="single" w:sz="4" w:space="0" w:color="auto"/>
            </w:tcBorders>
          </w:tcPr>
          <w:p w14:paraId="41B1A8C2" w14:textId="77777777" w:rsidR="00E10505" w:rsidRPr="002B1C2F" w:rsidRDefault="00E10505" w:rsidP="00E10505">
            <w:pPr>
              <w:pStyle w:val="ListParagraph"/>
              <w:numPr>
                <w:ilvl w:val="0"/>
                <w:numId w:val="3"/>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57A3E22F"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reclamații privind disfuncționalitățile iluminatului public pe tipuri de iluminat - stradal, pietonal, ornamental etc.</w:t>
            </w:r>
          </w:p>
        </w:tc>
        <w:tc>
          <w:tcPr>
            <w:tcW w:w="829" w:type="dxa"/>
            <w:tcBorders>
              <w:top w:val="single" w:sz="4" w:space="0" w:color="auto"/>
              <w:bottom w:val="single" w:sz="4" w:space="0" w:color="auto"/>
            </w:tcBorders>
          </w:tcPr>
          <w:p w14:paraId="4528F865" w14:textId="2C6112B9" w:rsidR="00E10505" w:rsidRPr="002B1C2F" w:rsidRDefault="00FD2C1C" w:rsidP="000F333B">
            <w:pPr>
              <w:jc w:val="both"/>
              <w:rPr>
                <w:rFonts w:ascii="Cambria" w:hAnsi="Cambria" w:cs="Arial"/>
                <w:szCs w:val="24"/>
              </w:rPr>
            </w:pPr>
            <w:r>
              <w:rPr>
                <w:rFonts w:ascii="Cambria" w:hAnsi="Cambria" w:cs="Arial"/>
                <w:szCs w:val="24"/>
              </w:rPr>
              <w:t>63</w:t>
            </w:r>
          </w:p>
        </w:tc>
        <w:tc>
          <w:tcPr>
            <w:tcW w:w="829" w:type="dxa"/>
            <w:tcBorders>
              <w:top w:val="single" w:sz="4" w:space="0" w:color="auto"/>
              <w:bottom w:val="single" w:sz="4" w:space="0" w:color="auto"/>
            </w:tcBorders>
          </w:tcPr>
          <w:p w14:paraId="4FCE13EE" w14:textId="0222D70D" w:rsidR="00E10505" w:rsidRPr="002B1C2F" w:rsidRDefault="00FD2C1C" w:rsidP="000F333B">
            <w:pPr>
              <w:jc w:val="both"/>
              <w:rPr>
                <w:rFonts w:ascii="Cambria" w:hAnsi="Cambria" w:cs="Arial"/>
                <w:szCs w:val="24"/>
              </w:rPr>
            </w:pPr>
            <w:r>
              <w:rPr>
                <w:rFonts w:ascii="Cambria" w:hAnsi="Cambria" w:cs="Arial"/>
                <w:szCs w:val="24"/>
              </w:rPr>
              <w:t>63</w:t>
            </w:r>
          </w:p>
        </w:tc>
        <w:tc>
          <w:tcPr>
            <w:tcW w:w="829" w:type="dxa"/>
            <w:tcBorders>
              <w:top w:val="single" w:sz="4" w:space="0" w:color="auto"/>
              <w:bottom w:val="single" w:sz="4" w:space="0" w:color="auto"/>
            </w:tcBorders>
          </w:tcPr>
          <w:p w14:paraId="2FDF781D" w14:textId="51045949" w:rsidR="00E10505" w:rsidRPr="002B1C2F" w:rsidRDefault="00FD2C1C" w:rsidP="000F333B">
            <w:pPr>
              <w:jc w:val="both"/>
              <w:rPr>
                <w:rFonts w:ascii="Cambria" w:hAnsi="Cambria" w:cs="Arial"/>
                <w:szCs w:val="24"/>
              </w:rPr>
            </w:pPr>
            <w:r>
              <w:rPr>
                <w:rFonts w:ascii="Cambria" w:hAnsi="Cambria" w:cs="Arial"/>
                <w:szCs w:val="24"/>
              </w:rPr>
              <w:t>63</w:t>
            </w:r>
          </w:p>
        </w:tc>
        <w:tc>
          <w:tcPr>
            <w:tcW w:w="829" w:type="dxa"/>
            <w:tcBorders>
              <w:top w:val="single" w:sz="4" w:space="0" w:color="auto"/>
              <w:bottom w:val="single" w:sz="4" w:space="0" w:color="auto"/>
            </w:tcBorders>
          </w:tcPr>
          <w:p w14:paraId="2B0FC488" w14:textId="698C8564" w:rsidR="00E10505" w:rsidRPr="002B1C2F" w:rsidRDefault="00FD2C1C" w:rsidP="000F333B">
            <w:pPr>
              <w:jc w:val="both"/>
              <w:rPr>
                <w:rFonts w:ascii="Cambria" w:hAnsi="Cambria" w:cs="Arial"/>
                <w:szCs w:val="24"/>
              </w:rPr>
            </w:pPr>
            <w:r>
              <w:rPr>
                <w:rFonts w:ascii="Cambria" w:hAnsi="Cambria" w:cs="Arial"/>
                <w:szCs w:val="24"/>
              </w:rPr>
              <w:t>63</w:t>
            </w:r>
          </w:p>
        </w:tc>
        <w:tc>
          <w:tcPr>
            <w:tcW w:w="829" w:type="dxa"/>
            <w:tcBorders>
              <w:top w:val="single" w:sz="4" w:space="0" w:color="auto"/>
              <w:bottom w:val="single" w:sz="4" w:space="0" w:color="auto"/>
              <w:right w:val="single" w:sz="12" w:space="0" w:color="auto"/>
            </w:tcBorders>
          </w:tcPr>
          <w:p w14:paraId="16F360A3" w14:textId="5B967A5F" w:rsidR="00E10505" w:rsidRPr="002B1C2F" w:rsidRDefault="00FD2C1C" w:rsidP="000F333B">
            <w:pPr>
              <w:jc w:val="both"/>
              <w:rPr>
                <w:rFonts w:ascii="Cambria" w:hAnsi="Cambria" w:cs="Arial"/>
                <w:szCs w:val="24"/>
              </w:rPr>
            </w:pPr>
            <w:r>
              <w:rPr>
                <w:rFonts w:ascii="Cambria" w:hAnsi="Cambria" w:cs="Arial"/>
                <w:szCs w:val="24"/>
              </w:rPr>
              <w:t>252</w:t>
            </w:r>
          </w:p>
        </w:tc>
      </w:tr>
      <w:tr w:rsidR="00E10505" w:rsidRPr="002B1C2F" w14:paraId="5A942D9A" w14:textId="77777777" w:rsidTr="00B24E4C">
        <w:trPr>
          <w:cantSplit/>
        </w:trPr>
        <w:tc>
          <w:tcPr>
            <w:tcW w:w="659" w:type="dxa"/>
            <w:tcBorders>
              <w:top w:val="single" w:sz="4" w:space="0" w:color="auto"/>
              <w:left w:val="single" w:sz="12" w:space="0" w:color="auto"/>
              <w:bottom w:val="single" w:sz="4" w:space="0" w:color="auto"/>
            </w:tcBorders>
          </w:tcPr>
          <w:p w14:paraId="4F76BFA9" w14:textId="77777777" w:rsidR="00E10505" w:rsidRPr="002B1C2F" w:rsidRDefault="00E10505" w:rsidP="00E10505">
            <w:pPr>
              <w:pStyle w:val="ListParagraph"/>
              <w:numPr>
                <w:ilvl w:val="0"/>
                <w:numId w:val="3"/>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19A3884B"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constatări de nerespectare a calității luminatului public constatate de autoritățile administrației publice locale; pe tipuri de iluminat - stradal, pietonal, ornamental etc. - notificate operatorului</w:t>
            </w:r>
          </w:p>
        </w:tc>
        <w:tc>
          <w:tcPr>
            <w:tcW w:w="829" w:type="dxa"/>
            <w:tcBorders>
              <w:top w:val="single" w:sz="4" w:space="0" w:color="auto"/>
              <w:bottom w:val="single" w:sz="4" w:space="0" w:color="auto"/>
            </w:tcBorders>
          </w:tcPr>
          <w:p w14:paraId="31B06D2E" w14:textId="03753374"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58593F92" w14:textId="36C52C1B"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72E8B747" w14:textId="57B23910"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64CC0691" w14:textId="2B29E407"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right w:val="single" w:sz="12" w:space="0" w:color="auto"/>
            </w:tcBorders>
          </w:tcPr>
          <w:p w14:paraId="0224D88C" w14:textId="55493931" w:rsidR="00E10505" w:rsidRPr="002B1C2F" w:rsidRDefault="00FD2C1C" w:rsidP="000F333B">
            <w:pPr>
              <w:jc w:val="both"/>
              <w:rPr>
                <w:rFonts w:ascii="Cambria" w:hAnsi="Cambria" w:cs="Arial"/>
                <w:szCs w:val="24"/>
              </w:rPr>
            </w:pPr>
            <w:r>
              <w:rPr>
                <w:rFonts w:ascii="Cambria" w:hAnsi="Cambria" w:cs="Arial"/>
                <w:szCs w:val="24"/>
              </w:rPr>
              <w:t>12</w:t>
            </w:r>
          </w:p>
        </w:tc>
      </w:tr>
      <w:tr w:rsidR="00E10505" w:rsidRPr="002B1C2F" w14:paraId="5CF213AA" w14:textId="77777777" w:rsidTr="00B24E4C">
        <w:trPr>
          <w:cantSplit/>
        </w:trPr>
        <w:tc>
          <w:tcPr>
            <w:tcW w:w="659" w:type="dxa"/>
            <w:tcBorders>
              <w:top w:val="single" w:sz="4" w:space="0" w:color="auto"/>
              <w:left w:val="single" w:sz="12" w:space="0" w:color="auto"/>
              <w:bottom w:val="single" w:sz="4" w:space="0" w:color="auto"/>
            </w:tcBorders>
          </w:tcPr>
          <w:p w14:paraId="01A65660" w14:textId="77777777" w:rsidR="00E10505" w:rsidRPr="002B1C2F" w:rsidRDefault="00E10505" w:rsidP="00E10505">
            <w:pPr>
              <w:pStyle w:val="ListParagraph"/>
              <w:numPr>
                <w:ilvl w:val="0"/>
                <w:numId w:val="3"/>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654C5ACB"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reclamații privind gradul de asigurare în funcționare</w:t>
            </w:r>
          </w:p>
        </w:tc>
        <w:tc>
          <w:tcPr>
            <w:tcW w:w="829" w:type="dxa"/>
            <w:tcBorders>
              <w:top w:val="single" w:sz="4" w:space="0" w:color="auto"/>
              <w:bottom w:val="single" w:sz="4" w:space="0" w:color="auto"/>
            </w:tcBorders>
          </w:tcPr>
          <w:p w14:paraId="3D44073F" w14:textId="7D3CF448"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75D6D799" w14:textId="5AE01AFF"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4E19EF02" w14:textId="461DDDE1"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53F30541" w14:textId="5EFEAAA8"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right w:val="single" w:sz="12" w:space="0" w:color="auto"/>
            </w:tcBorders>
          </w:tcPr>
          <w:p w14:paraId="2D1D6D2D" w14:textId="6F4BB8DE" w:rsidR="00E10505" w:rsidRPr="002B1C2F" w:rsidRDefault="00FD2C1C" w:rsidP="000F333B">
            <w:pPr>
              <w:jc w:val="both"/>
              <w:rPr>
                <w:rFonts w:ascii="Cambria" w:hAnsi="Cambria" w:cs="Arial"/>
                <w:szCs w:val="24"/>
              </w:rPr>
            </w:pPr>
            <w:r>
              <w:rPr>
                <w:rFonts w:ascii="Cambria" w:hAnsi="Cambria" w:cs="Arial"/>
                <w:szCs w:val="24"/>
              </w:rPr>
              <w:t>12</w:t>
            </w:r>
          </w:p>
        </w:tc>
      </w:tr>
      <w:tr w:rsidR="00E10505" w:rsidRPr="002B1C2F" w14:paraId="26956724" w14:textId="77777777" w:rsidTr="00B24E4C">
        <w:trPr>
          <w:cantSplit/>
        </w:trPr>
        <w:tc>
          <w:tcPr>
            <w:tcW w:w="659" w:type="dxa"/>
            <w:tcBorders>
              <w:top w:val="single" w:sz="4" w:space="0" w:color="auto"/>
              <w:left w:val="single" w:sz="12" w:space="0" w:color="auto"/>
              <w:bottom w:val="single" w:sz="4" w:space="0" w:color="auto"/>
            </w:tcBorders>
          </w:tcPr>
          <w:p w14:paraId="4DE94310" w14:textId="77777777" w:rsidR="00E10505" w:rsidRPr="002B1C2F" w:rsidRDefault="00E10505" w:rsidP="00E10505">
            <w:pPr>
              <w:pStyle w:val="ListParagraph"/>
              <w:numPr>
                <w:ilvl w:val="0"/>
                <w:numId w:val="3"/>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08BEA2A5" w14:textId="77777777" w:rsidR="00E10505" w:rsidRPr="002B1C2F" w:rsidRDefault="00E10505" w:rsidP="000F333B">
            <w:pPr>
              <w:jc w:val="both"/>
              <w:rPr>
                <w:rFonts w:ascii="Cambria" w:hAnsi="Cambria" w:cs="Arial"/>
                <w:szCs w:val="24"/>
              </w:rPr>
            </w:pPr>
            <w:r w:rsidRPr="002B1C2F">
              <w:rPr>
                <w:rFonts w:ascii="Cambria" w:hAnsi="Cambria" w:cs="Arial"/>
                <w:szCs w:val="24"/>
              </w:rPr>
              <w:t xml:space="preserve">Numărul de reclamații și notificări justificate de la punctele a, b și c rezolvate în 48 de ore.    </w:t>
            </w:r>
          </w:p>
        </w:tc>
        <w:tc>
          <w:tcPr>
            <w:tcW w:w="829" w:type="dxa"/>
            <w:tcBorders>
              <w:top w:val="single" w:sz="4" w:space="0" w:color="auto"/>
              <w:bottom w:val="single" w:sz="4" w:space="0" w:color="auto"/>
            </w:tcBorders>
          </w:tcPr>
          <w:p w14:paraId="147241A7" w14:textId="57E61590" w:rsidR="00E10505" w:rsidRPr="002B1C2F" w:rsidRDefault="00FD2C1C" w:rsidP="000F333B">
            <w:pPr>
              <w:jc w:val="both"/>
              <w:rPr>
                <w:rFonts w:ascii="Cambria" w:hAnsi="Cambria" w:cs="Arial"/>
                <w:szCs w:val="24"/>
              </w:rPr>
            </w:pPr>
            <w:r>
              <w:rPr>
                <w:rFonts w:ascii="Cambria" w:hAnsi="Cambria" w:cs="Arial"/>
                <w:szCs w:val="24"/>
              </w:rPr>
              <w:t>60</w:t>
            </w:r>
          </w:p>
        </w:tc>
        <w:tc>
          <w:tcPr>
            <w:tcW w:w="829" w:type="dxa"/>
            <w:tcBorders>
              <w:top w:val="single" w:sz="4" w:space="0" w:color="auto"/>
              <w:bottom w:val="single" w:sz="4" w:space="0" w:color="auto"/>
            </w:tcBorders>
          </w:tcPr>
          <w:p w14:paraId="7E4D4F7F" w14:textId="4DA5AF79" w:rsidR="00E10505" w:rsidRPr="002B1C2F" w:rsidRDefault="00FD2C1C" w:rsidP="000F333B">
            <w:pPr>
              <w:jc w:val="both"/>
              <w:rPr>
                <w:rFonts w:ascii="Cambria" w:hAnsi="Cambria" w:cs="Arial"/>
                <w:szCs w:val="24"/>
              </w:rPr>
            </w:pPr>
            <w:r>
              <w:rPr>
                <w:rFonts w:ascii="Cambria" w:hAnsi="Cambria" w:cs="Arial"/>
                <w:szCs w:val="24"/>
              </w:rPr>
              <w:t>60</w:t>
            </w:r>
          </w:p>
        </w:tc>
        <w:tc>
          <w:tcPr>
            <w:tcW w:w="829" w:type="dxa"/>
            <w:tcBorders>
              <w:top w:val="single" w:sz="4" w:space="0" w:color="auto"/>
              <w:bottom w:val="single" w:sz="4" w:space="0" w:color="auto"/>
            </w:tcBorders>
          </w:tcPr>
          <w:p w14:paraId="76EFC54D" w14:textId="655FD7D5" w:rsidR="00E10505" w:rsidRPr="002B1C2F" w:rsidRDefault="00FD2C1C" w:rsidP="000F333B">
            <w:pPr>
              <w:jc w:val="both"/>
              <w:rPr>
                <w:rFonts w:ascii="Cambria" w:hAnsi="Cambria" w:cs="Arial"/>
                <w:szCs w:val="24"/>
              </w:rPr>
            </w:pPr>
            <w:r>
              <w:rPr>
                <w:rFonts w:ascii="Cambria" w:hAnsi="Cambria" w:cs="Arial"/>
                <w:szCs w:val="24"/>
              </w:rPr>
              <w:t>60</w:t>
            </w:r>
          </w:p>
        </w:tc>
        <w:tc>
          <w:tcPr>
            <w:tcW w:w="829" w:type="dxa"/>
            <w:tcBorders>
              <w:top w:val="single" w:sz="4" w:space="0" w:color="auto"/>
              <w:bottom w:val="single" w:sz="4" w:space="0" w:color="auto"/>
            </w:tcBorders>
          </w:tcPr>
          <w:p w14:paraId="67711913" w14:textId="7907F783" w:rsidR="00E10505" w:rsidRPr="002B1C2F" w:rsidRDefault="00FD2C1C" w:rsidP="000F333B">
            <w:pPr>
              <w:jc w:val="both"/>
              <w:rPr>
                <w:rFonts w:ascii="Cambria" w:hAnsi="Cambria" w:cs="Arial"/>
                <w:szCs w:val="24"/>
              </w:rPr>
            </w:pPr>
            <w:r>
              <w:rPr>
                <w:rFonts w:ascii="Cambria" w:hAnsi="Cambria" w:cs="Arial"/>
                <w:szCs w:val="24"/>
              </w:rPr>
              <w:t>60</w:t>
            </w:r>
          </w:p>
        </w:tc>
        <w:tc>
          <w:tcPr>
            <w:tcW w:w="829" w:type="dxa"/>
            <w:tcBorders>
              <w:top w:val="single" w:sz="4" w:space="0" w:color="auto"/>
              <w:bottom w:val="single" w:sz="4" w:space="0" w:color="auto"/>
              <w:right w:val="single" w:sz="12" w:space="0" w:color="auto"/>
            </w:tcBorders>
          </w:tcPr>
          <w:p w14:paraId="78DBE2B6" w14:textId="04EFB079" w:rsidR="00E10505" w:rsidRPr="002B1C2F" w:rsidRDefault="00E10505" w:rsidP="000F333B">
            <w:pPr>
              <w:jc w:val="both"/>
              <w:rPr>
                <w:rFonts w:ascii="Cambria" w:hAnsi="Cambria" w:cs="Arial"/>
                <w:szCs w:val="24"/>
              </w:rPr>
            </w:pPr>
            <w:r w:rsidRPr="002B1C2F">
              <w:rPr>
                <w:rFonts w:ascii="Cambria" w:hAnsi="Cambria" w:cs="Arial"/>
                <w:szCs w:val="24"/>
              </w:rPr>
              <w:t>2</w:t>
            </w:r>
            <w:r w:rsidR="00FD2C1C">
              <w:rPr>
                <w:rFonts w:ascii="Cambria" w:hAnsi="Cambria" w:cs="Arial"/>
                <w:szCs w:val="24"/>
              </w:rPr>
              <w:t>40</w:t>
            </w:r>
          </w:p>
        </w:tc>
      </w:tr>
      <w:tr w:rsidR="00E10505" w:rsidRPr="002B1C2F" w14:paraId="532EFB56" w14:textId="77777777" w:rsidTr="00B24E4C">
        <w:trPr>
          <w:cantSplit/>
        </w:trPr>
        <w:tc>
          <w:tcPr>
            <w:tcW w:w="659" w:type="dxa"/>
            <w:tcBorders>
              <w:top w:val="single" w:sz="4" w:space="0" w:color="auto"/>
              <w:left w:val="single" w:sz="12" w:space="0" w:color="auto"/>
              <w:bottom w:val="single" w:sz="4" w:space="0" w:color="auto"/>
            </w:tcBorders>
          </w:tcPr>
          <w:p w14:paraId="4CA28FD7" w14:textId="77777777" w:rsidR="00E10505" w:rsidRPr="002B1C2F" w:rsidRDefault="00E10505" w:rsidP="00E10505">
            <w:pPr>
              <w:pStyle w:val="ListParagraph"/>
              <w:numPr>
                <w:ilvl w:val="0"/>
                <w:numId w:val="3"/>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13751B0D"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reclamații și notificări justificate de la punctele a, b și c rezolvate în 5 zile lucrătoare</w:t>
            </w:r>
          </w:p>
        </w:tc>
        <w:tc>
          <w:tcPr>
            <w:tcW w:w="829" w:type="dxa"/>
            <w:tcBorders>
              <w:top w:val="single" w:sz="4" w:space="0" w:color="auto"/>
              <w:bottom w:val="single" w:sz="4" w:space="0" w:color="auto"/>
            </w:tcBorders>
          </w:tcPr>
          <w:p w14:paraId="0E9B8370" w14:textId="305A6A9D"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7F0E1EA0" w14:textId="2B5777E0"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5BB9D024" w14:textId="40953216"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tcBorders>
          </w:tcPr>
          <w:p w14:paraId="0272E433" w14:textId="7E5CF2A2" w:rsidR="00E10505" w:rsidRPr="002B1C2F" w:rsidRDefault="00FD2C1C" w:rsidP="000F333B">
            <w:pPr>
              <w:jc w:val="both"/>
              <w:rPr>
                <w:rFonts w:ascii="Cambria" w:hAnsi="Cambria" w:cs="Arial"/>
                <w:szCs w:val="24"/>
              </w:rPr>
            </w:pPr>
            <w:r>
              <w:rPr>
                <w:rFonts w:ascii="Cambria" w:hAnsi="Cambria" w:cs="Arial"/>
                <w:szCs w:val="24"/>
              </w:rPr>
              <w:t>3</w:t>
            </w:r>
          </w:p>
        </w:tc>
        <w:tc>
          <w:tcPr>
            <w:tcW w:w="829" w:type="dxa"/>
            <w:tcBorders>
              <w:top w:val="single" w:sz="4" w:space="0" w:color="auto"/>
              <w:bottom w:val="single" w:sz="4" w:space="0" w:color="auto"/>
              <w:right w:val="single" w:sz="12" w:space="0" w:color="auto"/>
            </w:tcBorders>
          </w:tcPr>
          <w:p w14:paraId="0CA93A51" w14:textId="27253B16" w:rsidR="00E10505" w:rsidRPr="002B1C2F" w:rsidRDefault="00FD2C1C" w:rsidP="000F333B">
            <w:pPr>
              <w:jc w:val="both"/>
              <w:rPr>
                <w:rFonts w:ascii="Cambria" w:hAnsi="Cambria" w:cs="Arial"/>
                <w:szCs w:val="24"/>
              </w:rPr>
            </w:pPr>
            <w:r>
              <w:rPr>
                <w:rFonts w:ascii="Cambria" w:hAnsi="Cambria" w:cs="Arial"/>
                <w:szCs w:val="24"/>
              </w:rPr>
              <w:t>12</w:t>
            </w:r>
          </w:p>
        </w:tc>
      </w:tr>
      <w:tr w:rsidR="00E10505" w:rsidRPr="002B1C2F" w14:paraId="382DE373" w14:textId="77777777" w:rsidTr="00B24E4C">
        <w:trPr>
          <w:cantSplit/>
        </w:trPr>
        <w:tc>
          <w:tcPr>
            <w:tcW w:w="659" w:type="dxa"/>
            <w:tcBorders>
              <w:top w:val="single" w:sz="4" w:space="0" w:color="auto"/>
              <w:left w:val="single" w:sz="12" w:space="0" w:color="auto"/>
              <w:bottom w:val="single" w:sz="4" w:space="0" w:color="auto"/>
            </w:tcBorders>
          </w:tcPr>
          <w:p w14:paraId="4C6CEEC5" w14:textId="77777777" w:rsidR="00E10505" w:rsidRPr="002B1C2F" w:rsidRDefault="00E10505" w:rsidP="00E10505">
            <w:pPr>
              <w:pStyle w:val="ListParagraph"/>
              <w:numPr>
                <w:ilvl w:val="1"/>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0A10D2A3" w14:textId="77777777" w:rsidR="00E10505" w:rsidRPr="002B1C2F" w:rsidRDefault="00E10505" w:rsidP="000F333B">
            <w:pPr>
              <w:jc w:val="both"/>
              <w:rPr>
                <w:rFonts w:ascii="Cambria" w:hAnsi="Cambria" w:cs="Arial"/>
                <w:b/>
                <w:i/>
                <w:szCs w:val="24"/>
              </w:rPr>
            </w:pPr>
            <w:r w:rsidRPr="002B1C2F">
              <w:rPr>
                <w:rFonts w:ascii="Cambria" w:hAnsi="Cambria" w:cs="Arial"/>
                <w:b/>
                <w:i/>
                <w:szCs w:val="24"/>
              </w:rPr>
              <w:t>Întreruperi și limitări în furnizarea serviciului de iluminat public</w:t>
            </w:r>
          </w:p>
        </w:tc>
        <w:tc>
          <w:tcPr>
            <w:tcW w:w="829" w:type="dxa"/>
            <w:tcBorders>
              <w:top w:val="single" w:sz="4" w:space="0" w:color="auto"/>
              <w:bottom w:val="single" w:sz="4" w:space="0" w:color="auto"/>
            </w:tcBorders>
          </w:tcPr>
          <w:p w14:paraId="426D6D3D"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7B049592"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79EB0F20"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9B04007"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09951AB2" w14:textId="77777777" w:rsidR="00E10505" w:rsidRPr="002B1C2F" w:rsidRDefault="00E10505" w:rsidP="000F333B">
            <w:pPr>
              <w:jc w:val="both"/>
              <w:rPr>
                <w:rFonts w:ascii="Cambria" w:hAnsi="Cambria" w:cs="Arial"/>
                <w:szCs w:val="24"/>
              </w:rPr>
            </w:pPr>
          </w:p>
        </w:tc>
      </w:tr>
      <w:tr w:rsidR="00E10505" w:rsidRPr="002B1C2F" w14:paraId="5281A85D" w14:textId="77777777" w:rsidTr="00B24E4C">
        <w:trPr>
          <w:cantSplit/>
        </w:trPr>
        <w:tc>
          <w:tcPr>
            <w:tcW w:w="659" w:type="dxa"/>
            <w:tcBorders>
              <w:top w:val="single" w:sz="4" w:space="0" w:color="auto"/>
              <w:left w:val="single" w:sz="12" w:space="0" w:color="auto"/>
              <w:bottom w:val="single" w:sz="4" w:space="0" w:color="auto"/>
            </w:tcBorders>
          </w:tcPr>
          <w:p w14:paraId="537B82E0" w14:textId="77777777" w:rsidR="00E10505" w:rsidRPr="002B1C2F" w:rsidRDefault="00E10505" w:rsidP="00E10505">
            <w:pPr>
              <w:pStyle w:val="ListParagraph"/>
              <w:numPr>
                <w:ilvl w:val="2"/>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4458ABE2" w14:textId="77777777" w:rsidR="00E10505" w:rsidRPr="002B1C2F" w:rsidRDefault="00E10505" w:rsidP="000F333B">
            <w:pPr>
              <w:jc w:val="both"/>
              <w:rPr>
                <w:rFonts w:ascii="Cambria" w:hAnsi="Cambria" w:cs="Arial"/>
                <w:b/>
                <w:i/>
                <w:szCs w:val="24"/>
              </w:rPr>
            </w:pPr>
            <w:r w:rsidRPr="002B1C2F">
              <w:rPr>
                <w:rFonts w:ascii="Cambria" w:hAnsi="Cambria" w:cs="Arial"/>
                <w:b/>
                <w:i/>
                <w:szCs w:val="24"/>
              </w:rPr>
              <w:t>Întreruperi accidentale datorate operatorului</w:t>
            </w:r>
          </w:p>
        </w:tc>
        <w:tc>
          <w:tcPr>
            <w:tcW w:w="829" w:type="dxa"/>
            <w:tcBorders>
              <w:top w:val="single" w:sz="4" w:space="0" w:color="auto"/>
              <w:bottom w:val="single" w:sz="4" w:space="0" w:color="auto"/>
            </w:tcBorders>
          </w:tcPr>
          <w:p w14:paraId="18C6D525"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EEBB054"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52D84FB8"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F773171"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2AB08F99" w14:textId="77777777" w:rsidR="00E10505" w:rsidRPr="002B1C2F" w:rsidRDefault="00E10505" w:rsidP="000F333B">
            <w:pPr>
              <w:jc w:val="both"/>
              <w:rPr>
                <w:rFonts w:ascii="Cambria" w:hAnsi="Cambria" w:cs="Arial"/>
                <w:szCs w:val="24"/>
              </w:rPr>
            </w:pPr>
          </w:p>
        </w:tc>
      </w:tr>
      <w:tr w:rsidR="00E10505" w:rsidRPr="002B1C2F" w14:paraId="3B03CD12" w14:textId="77777777" w:rsidTr="00B24E4C">
        <w:trPr>
          <w:cantSplit/>
        </w:trPr>
        <w:tc>
          <w:tcPr>
            <w:tcW w:w="659" w:type="dxa"/>
            <w:tcBorders>
              <w:top w:val="single" w:sz="4" w:space="0" w:color="auto"/>
              <w:left w:val="single" w:sz="12" w:space="0" w:color="auto"/>
              <w:bottom w:val="single" w:sz="4" w:space="0" w:color="auto"/>
            </w:tcBorders>
          </w:tcPr>
          <w:p w14:paraId="5324D213" w14:textId="77777777" w:rsidR="00E10505" w:rsidRPr="002B1C2F" w:rsidRDefault="00E10505" w:rsidP="00E10505">
            <w:pPr>
              <w:pStyle w:val="ListParagraph"/>
              <w:numPr>
                <w:ilvl w:val="0"/>
                <w:numId w:val="4"/>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469BF805"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întreruperi neprogramate constatate, pe tipuri de iluminat - stradal, pietonal, ornamental etc.</w:t>
            </w:r>
          </w:p>
        </w:tc>
        <w:tc>
          <w:tcPr>
            <w:tcW w:w="829" w:type="dxa"/>
            <w:tcBorders>
              <w:top w:val="single" w:sz="4" w:space="0" w:color="auto"/>
              <w:bottom w:val="single" w:sz="4" w:space="0" w:color="auto"/>
            </w:tcBorders>
          </w:tcPr>
          <w:p w14:paraId="6886BED7" w14:textId="760F52F5" w:rsidR="00E10505" w:rsidRPr="002B1C2F" w:rsidRDefault="00D85F58" w:rsidP="000F333B">
            <w:pPr>
              <w:jc w:val="both"/>
              <w:rPr>
                <w:rFonts w:ascii="Cambria" w:hAnsi="Cambria" w:cs="Arial"/>
                <w:szCs w:val="24"/>
              </w:rPr>
            </w:pPr>
            <w:r>
              <w:rPr>
                <w:rFonts w:ascii="Cambria" w:hAnsi="Cambria" w:cs="Arial"/>
                <w:szCs w:val="24"/>
              </w:rPr>
              <w:t>4</w:t>
            </w:r>
          </w:p>
        </w:tc>
        <w:tc>
          <w:tcPr>
            <w:tcW w:w="829" w:type="dxa"/>
            <w:tcBorders>
              <w:top w:val="single" w:sz="4" w:space="0" w:color="auto"/>
              <w:bottom w:val="single" w:sz="4" w:space="0" w:color="auto"/>
            </w:tcBorders>
          </w:tcPr>
          <w:p w14:paraId="145434F2" w14:textId="0ACEB7CD" w:rsidR="00E10505" w:rsidRPr="002B1C2F" w:rsidRDefault="00D85F58" w:rsidP="000F333B">
            <w:pPr>
              <w:jc w:val="both"/>
              <w:rPr>
                <w:rFonts w:ascii="Cambria" w:hAnsi="Cambria" w:cs="Arial"/>
                <w:szCs w:val="24"/>
              </w:rPr>
            </w:pPr>
            <w:r>
              <w:rPr>
                <w:rFonts w:ascii="Cambria" w:hAnsi="Cambria" w:cs="Arial"/>
                <w:szCs w:val="24"/>
              </w:rPr>
              <w:t>4</w:t>
            </w:r>
          </w:p>
        </w:tc>
        <w:tc>
          <w:tcPr>
            <w:tcW w:w="829" w:type="dxa"/>
            <w:tcBorders>
              <w:top w:val="single" w:sz="4" w:space="0" w:color="auto"/>
              <w:bottom w:val="single" w:sz="4" w:space="0" w:color="auto"/>
            </w:tcBorders>
          </w:tcPr>
          <w:p w14:paraId="7D7FDE89" w14:textId="0DE2EE38" w:rsidR="00E10505" w:rsidRPr="002B1C2F" w:rsidRDefault="00D85F58" w:rsidP="000F333B">
            <w:pPr>
              <w:jc w:val="both"/>
              <w:rPr>
                <w:rFonts w:ascii="Cambria" w:hAnsi="Cambria" w:cs="Arial"/>
                <w:szCs w:val="24"/>
              </w:rPr>
            </w:pPr>
            <w:r>
              <w:rPr>
                <w:rFonts w:ascii="Cambria" w:hAnsi="Cambria" w:cs="Arial"/>
                <w:szCs w:val="24"/>
              </w:rPr>
              <w:t>4</w:t>
            </w:r>
          </w:p>
        </w:tc>
        <w:tc>
          <w:tcPr>
            <w:tcW w:w="829" w:type="dxa"/>
            <w:tcBorders>
              <w:top w:val="single" w:sz="4" w:space="0" w:color="auto"/>
              <w:bottom w:val="single" w:sz="4" w:space="0" w:color="auto"/>
            </w:tcBorders>
          </w:tcPr>
          <w:p w14:paraId="2D891792" w14:textId="19333FA8" w:rsidR="00E10505" w:rsidRPr="002B1C2F" w:rsidRDefault="00D85F58" w:rsidP="000F333B">
            <w:pPr>
              <w:jc w:val="both"/>
              <w:rPr>
                <w:rFonts w:ascii="Cambria" w:hAnsi="Cambria" w:cs="Arial"/>
                <w:szCs w:val="24"/>
              </w:rPr>
            </w:pPr>
            <w:r>
              <w:rPr>
                <w:rFonts w:ascii="Cambria" w:hAnsi="Cambria" w:cs="Arial"/>
                <w:szCs w:val="24"/>
              </w:rPr>
              <w:t>4</w:t>
            </w:r>
          </w:p>
        </w:tc>
        <w:tc>
          <w:tcPr>
            <w:tcW w:w="829" w:type="dxa"/>
            <w:tcBorders>
              <w:top w:val="single" w:sz="4" w:space="0" w:color="auto"/>
              <w:bottom w:val="single" w:sz="4" w:space="0" w:color="auto"/>
              <w:right w:val="single" w:sz="12" w:space="0" w:color="auto"/>
            </w:tcBorders>
          </w:tcPr>
          <w:p w14:paraId="7F5A01CB" w14:textId="3AB0980F" w:rsidR="00E10505" w:rsidRPr="002B1C2F" w:rsidRDefault="00E10505" w:rsidP="000F333B">
            <w:pPr>
              <w:jc w:val="both"/>
              <w:rPr>
                <w:rFonts w:ascii="Cambria" w:hAnsi="Cambria" w:cs="Arial"/>
                <w:szCs w:val="24"/>
              </w:rPr>
            </w:pPr>
            <w:r w:rsidRPr="002B1C2F">
              <w:rPr>
                <w:rFonts w:ascii="Cambria" w:hAnsi="Cambria" w:cs="Arial"/>
                <w:szCs w:val="24"/>
              </w:rPr>
              <w:t>1</w:t>
            </w:r>
            <w:r w:rsidR="00D85F58">
              <w:rPr>
                <w:rFonts w:ascii="Cambria" w:hAnsi="Cambria" w:cs="Arial"/>
                <w:szCs w:val="24"/>
              </w:rPr>
              <w:t>6</w:t>
            </w:r>
          </w:p>
        </w:tc>
      </w:tr>
      <w:tr w:rsidR="00E10505" w:rsidRPr="002B1C2F" w14:paraId="5888E5F9" w14:textId="77777777" w:rsidTr="00B24E4C">
        <w:trPr>
          <w:cantSplit/>
        </w:trPr>
        <w:tc>
          <w:tcPr>
            <w:tcW w:w="659" w:type="dxa"/>
            <w:tcBorders>
              <w:top w:val="single" w:sz="4" w:space="0" w:color="auto"/>
              <w:left w:val="single" w:sz="12" w:space="0" w:color="auto"/>
              <w:bottom w:val="single" w:sz="4" w:space="0" w:color="auto"/>
            </w:tcBorders>
          </w:tcPr>
          <w:p w14:paraId="1BDEFCFD" w14:textId="77777777" w:rsidR="00E10505" w:rsidRPr="002B1C2F" w:rsidRDefault="00E10505" w:rsidP="00E10505">
            <w:pPr>
              <w:pStyle w:val="ListParagraph"/>
              <w:numPr>
                <w:ilvl w:val="0"/>
                <w:numId w:val="4"/>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549C3A65"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străzi, alei, monumente afectate de întreruperile neprogramate;</w:t>
            </w:r>
          </w:p>
        </w:tc>
        <w:tc>
          <w:tcPr>
            <w:tcW w:w="829" w:type="dxa"/>
            <w:tcBorders>
              <w:top w:val="single" w:sz="4" w:space="0" w:color="auto"/>
              <w:bottom w:val="single" w:sz="4" w:space="0" w:color="auto"/>
            </w:tcBorders>
          </w:tcPr>
          <w:p w14:paraId="08790F49"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tcBorders>
          </w:tcPr>
          <w:p w14:paraId="274C07C9"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tcBorders>
          </w:tcPr>
          <w:p w14:paraId="2AD38090"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tcBorders>
          </w:tcPr>
          <w:p w14:paraId="0EF7E64A"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right w:val="single" w:sz="12" w:space="0" w:color="auto"/>
            </w:tcBorders>
          </w:tcPr>
          <w:p w14:paraId="574A4D6B" w14:textId="77777777" w:rsidR="00E10505" w:rsidRPr="002B1C2F" w:rsidRDefault="00E10505" w:rsidP="000F333B">
            <w:pPr>
              <w:jc w:val="both"/>
              <w:rPr>
                <w:rFonts w:ascii="Cambria" w:hAnsi="Cambria" w:cs="Arial"/>
                <w:szCs w:val="24"/>
              </w:rPr>
            </w:pPr>
            <w:r w:rsidRPr="002B1C2F">
              <w:rPr>
                <w:rFonts w:ascii="Cambria" w:hAnsi="Cambria" w:cs="Arial"/>
                <w:szCs w:val="24"/>
              </w:rPr>
              <w:t>40</w:t>
            </w:r>
          </w:p>
        </w:tc>
      </w:tr>
      <w:tr w:rsidR="00E10505" w:rsidRPr="002B1C2F" w14:paraId="0B7B7C31" w14:textId="77777777" w:rsidTr="00B24E4C">
        <w:trPr>
          <w:cantSplit/>
        </w:trPr>
        <w:tc>
          <w:tcPr>
            <w:tcW w:w="659" w:type="dxa"/>
            <w:tcBorders>
              <w:top w:val="single" w:sz="4" w:space="0" w:color="auto"/>
              <w:left w:val="single" w:sz="12" w:space="0" w:color="auto"/>
              <w:bottom w:val="single" w:sz="4" w:space="0" w:color="auto"/>
            </w:tcBorders>
          </w:tcPr>
          <w:p w14:paraId="16EB7513" w14:textId="77777777" w:rsidR="00E10505" w:rsidRPr="002B1C2F" w:rsidRDefault="00E10505" w:rsidP="00E10505">
            <w:pPr>
              <w:pStyle w:val="ListParagraph"/>
              <w:numPr>
                <w:ilvl w:val="0"/>
                <w:numId w:val="4"/>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61F717CB" w14:textId="77777777" w:rsidR="00E10505" w:rsidRPr="002B1C2F" w:rsidRDefault="00E10505" w:rsidP="000F333B">
            <w:pPr>
              <w:jc w:val="both"/>
              <w:rPr>
                <w:rFonts w:ascii="Cambria" w:hAnsi="Cambria" w:cs="Arial"/>
                <w:szCs w:val="24"/>
              </w:rPr>
            </w:pPr>
            <w:r w:rsidRPr="002B1C2F">
              <w:rPr>
                <w:rFonts w:ascii="Cambria" w:hAnsi="Cambria" w:cs="Arial"/>
                <w:szCs w:val="24"/>
              </w:rPr>
              <w:t>Durata medie a întreruperilor pe tipuri de iluminat - stradal, pietonal, ornamental etc.</w:t>
            </w:r>
          </w:p>
        </w:tc>
        <w:tc>
          <w:tcPr>
            <w:tcW w:w="829" w:type="dxa"/>
            <w:tcBorders>
              <w:top w:val="single" w:sz="4" w:space="0" w:color="auto"/>
              <w:bottom w:val="single" w:sz="4" w:space="0" w:color="auto"/>
            </w:tcBorders>
          </w:tcPr>
          <w:p w14:paraId="5F58A1EF"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tcBorders>
          </w:tcPr>
          <w:p w14:paraId="664929D6"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tcBorders>
          </w:tcPr>
          <w:p w14:paraId="1FD6D2AE"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tcBorders>
          </w:tcPr>
          <w:p w14:paraId="0F5D322F"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right w:val="single" w:sz="12" w:space="0" w:color="auto"/>
            </w:tcBorders>
          </w:tcPr>
          <w:p w14:paraId="055AE7CE"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r>
      <w:tr w:rsidR="00E10505" w:rsidRPr="002B1C2F" w14:paraId="2BD45C83" w14:textId="77777777" w:rsidTr="00B24E4C">
        <w:trPr>
          <w:cantSplit/>
        </w:trPr>
        <w:tc>
          <w:tcPr>
            <w:tcW w:w="659" w:type="dxa"/>
            <w:tcBorders>
              <w:top w:val="single" w:sz="4" w:space="0" w:color="auto"/>
              <w:left w:val="single" w:sz="12" w:space="0" w:color="auto"/>
              <w:bottom w:val="single" w:sz="4" w:space="0" w:color="auto"/>
            </w:tcBorders>
          </w:tcPr>
          <w:p w14:paraId="1B5819AD" w14:textId="77777777" w:rsidR="00E10505" w:rsidRPr="002B1C2F" w:rsidRDefault="00E10505" w:rsidP="00E10505">
            <w:pPr>
              <w:pStyle w:val="ListParagraph"/>
              <w:numPr>
                <w:ilvl w:val="2"/>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1DDDCC54" w14:textId="77777777" w:rsidR="00E10505" w:rsidRPr="002B1C2F" w:rsidRDefault="00E10505" w:rsidP="000F333B">
            <w:pPr>
              <w:jc w:val="both"/>
              <w:rPr>
                <w:rFonts w:ascii="Cambria" w:hAnsi="Cambria" w:cs="Arial"/>
                <w:szCs w:val="24"/>
              </w:rPr>
            </w:pPr>
            <w:r w:rsidRPr="002B1C2F">
              <w:rPr>
                <w:rFonts w:ascii="Cambria" w:hAnsi="Cambria" w:cs="Arial"/>
                <w:b/>
                <w:i/>
                <w:szCs w:val="24"/>
              </w:rPr>
              <w:t>Întreruperi programate</w:t>
            </w:r>
          </w:p>
        </w:tc>
        <w:tc>
          <w:tcPr>
            <w:tcW w:w="829" w:type="dxa"/>
            <w:tcBorders>
              <w:top w:val="single" w:sz="4" w:space="0" w:color="auto"/>
              <w:bottom w:val="single" w:sz="4" w:space="0" w:color="auto"/>
            </w:tcBorders>
          </w:tcPr>
          <w:p w14:paraId="60F47B1F"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E242E7A"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6D17CC78"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50C02BE"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78D20345" w14:textId="77777777" w:rsidR="00E10505" w:rsidRPr="002B1C2F" w:rsidRDefault="00E10505" w:rsidP="000F333B">
            <w:pPr>
              <w:jc w:val="both"/>
              <w:rPr>
                <w:rFonts w:ascii="Cambria" w:hAnsi="Cambria" w:cs="Arial"/>
                <w:szCs w:val="24"/>
              </w:rPr>
            </w:pPr>
          </w:p>
        </w:tc>
      </w:tr>
      <w:tr w:rsidR="00E10505" w:rsidRPr="002B1C2F" w14:paraId="74CFB165" w14:textId="77777777" w:rsidTr="00B24E4C">
        <w:trPr>
          <w:cantSplit/>
        </w:trPr>
        <w:tc>
          <w:tcPr>
            <w:tcW w:w="659" w:type="dxa"/>
            <w:tcBorders>
              <w:top w:val="single" w:sz="4" w:space="0" w:color="auto"/>
              <w:left w:val="single" w:sz="12" w:space="0" w:color="auto"/>
            </w:tcBorders>
          </w:tcPr>
          <w:p w14:paraId="0CEDDD8B" w14:textId="77777777" w:rsidR="00E10505" w:rsidRPr="002B1C2F" w:rsidRDefault="00E10505" w:rsidP="00E10505">
            <w:pPr>
              <w:pStyle w:val="ListParagraph"/>
              <w:numPr>
                <w:ilvl w:val="0"/>
                <w:numId w:val="5"/>
              </w:numPr>
              <w:spacing w:after="0" w:line="240" w:lineRule="auto"/>
              <w:jc w:val="both"/>
              <w:rPr>
                <w:rFonts w:ascii="Cambria" w:hAnsi="Cambria" w:cs="Arial"/>
                <w:sz w:val="24"/>
                <w:szCs w:val="24"/>
              </w:rPr>
            </w:pPr>
          </w:p>
        </w:tc>
        <w:tc>
          <w:tcPr>
            <w:tcW w:w="4665" w:type="dxa"/>
            <w:tcBorders>
              <w:top w:val="single" w:sz="4" w:space="0" w:color="auto"/>
            </w:tcBorders>
          </w:tcPr>
          <w:p w14:paraId="1C58C9B5"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întreruperi programate anunțate utilizatorilor, pe tipuri de iluminat - stradal, pietonal, ornamental etc.</w:t>
            </w:r>
          </w:p>
        </w:tc>
        <w:tc>
          <w:tcPr>
            <w:tcW w:w="829" w:type="dxa"/>
            <w:tcBorders>
              <w:top w:val="single" w:sz="4" w:space="0" w:color="auto"/>
            </w:tcBorders>
          </w:tcPr>
          <w:p w14:paraId="153EDEAD" w14:textId="77777777" w:rsidR="00E10505" w:rsidRPr="002B1C2F" w:rsidRDefault="00E10505" w:rsidP="000F333B">
            <w:pPr>
              <w:jc w:val="both"/>
              <w:rPr>
                <w:rFonts w:ascii="Cambria" w:hAnsi="Cambria" w:cs="Arial"/>
                <w:szCs w:val="24"/>
              </w:rPr>
            </w:pPr>
            <w:r w:rsidRPr="002B1C2F">
              <w:rPr>
                <w:rFonts w:ascii="Cambria" w:hAnsi="Cambria" w:cs="Arial"/>
                <w:szCs w:val="24"/>
              </w:rPr>
              <w:t>15</w:t>
            </w:r>
          </w:p>
        </w:tc>
        <w:tc>
          <w:tcPr>
            <w:tcW w:w="829" w:type="dxa"/>
            <w:tcBorders>
              <w:top w:val="single" w:sz="4" w:space="0" w:color="auto"/>
            </w:tcBorders>
          </w:tcPr>
          <w:p w14:paraId="27F155FC" w14:textId="77777777" w:rsidR="00E10505" w:rsidRPr="002B1C2F" w:rsidRDefault="00E10505" w:rsidP="000F333B">
            <w:pPr>
              <w:jc w:val="both"/>
              <w:rPr>
                <w:rFonts w:ascii="Cambria" w:hAnsi="Cambria" w:cs="Arial"/>
                <w:szCs w:val="24"/>
              </w:rPr>
            </w:pPr>
            <w:r w:rsidRPr="002B1C2F">
              <w:rPr>
                <w:rFonts w:ascii="Cambria" w:hAnsi="Cambria" w:cs="Arial"/>
                <w:szCs w:val="24"/>
              </w:rPr>
              <w:t>15</w:t>
            </w:r>
          </w:p>
        </w:tc>
        <w:tc>
          <w:tcPr>
            <w:tcW w:w="829" w:type="dxa"/>
            <w:tcBorders>
              <w:top w:val="single" w:sz="4" w:space="0" w:color="auto"/>
            </w:tcBorders>
          </w:tcPr>
          <w:p w14:paraId="707C74CB" w14:textId="77777777" w:rsidR="00E10505" w:rsidRPr="002B1C2F" w:rsidRDefault="00E10505" w:rsidP="000F333B">
            <w:pPr>
              <w:jc w:val="both"/>
              <w:rPr>
                <w:rFonts w:ascii="Cambria" w:hAnsi="Cambria" w:cs="Arial"/>
                <w:szCs w:val="24"/>
              </w:rPr>
            </w:pPr>
            <w:r w:rsidRPr="002B1C2F">
              <w:rPr>
                <w:rFonts w:ascii="Cambria" w:hAnsi="Cambria" w:cs="Arial"/>
                <w:szCs w:val="24"/>
              </w:rPr>
              <w:t>15</w:t>
            </w:r>
          </w:p>
        </w:tc>
        <w:tc>
          <w:tcPr>
            <w:tcW w:w="829" w:type="dxa"/>
            <w:tcBorders>
              <w:top w:val="single" w:sz="4" w:space="0" w:color="auto"/>
            </w:tcBorders>
          </w:tcPr>
          <w:p w14:paraId="71997E30" w14:textId="77777777" w:rsidR="00E10505" w:rsidRPr="002B1C2F" w:rsidRDefault="00E10505" w:rsidP="000F333B">
            <w:pPr>
              <w:jc w:val="both"/>
              <w:rPr>
                <w:rFonts w:ascii="Cambria" w:hAnsi="Cambria" w:cs="Arial"/>
                <w:szCs w:val="24"/>
              </w:rPr>
            </w:pPr>
            <w:r w:rsidRPr="002B1C2F">
              <w:rPr>
                <w:rFonts w:ascii="Cambria" w:hAnsi="Cambria" w:cs="Arial"/>
                <w:szCs w:val="24"/>
              </w:rPr>
              <w:t>15</w:t>
            </w:r>
          </w:p>
        </w:tc>
        <w:tc>
          <w:tcPr>
            <w:tcW w:w="829" w:type="dxa"/>
            <w:tcBorders>
              <w:top w:val="single" w:sz="4" w:space="0" w:color="auto"/>
              <w:right w:val="single" w:sz="12" w:space="0" w:color="auto"/>
            </w:tcBorders>
          </w:tcPr>
          <w:p w14:paraId="288AEDC0" w14:textId="77777777" w:rsidR="00E10505" w:rsidRPr="002B1C2F" w:rsidRDefault="00E10505" w:rsidP="000F333B">
            <w:pPr>
              <w:jc w:val="both"/>
              <w:rPr>
                <w:rFonts w:ascii="Cambria" w:hAnsi="Cambria" w:cs="Arial"/>
                <w:szCs w:val="24"/>
              </w:rPr>
            </w:pPr>
            <w:r w:rsidRPr="002B1C2F">
              <w:rPr>
                <w:rFonts w:ascii="Cambria" w:hAnsi="Cambria" w:cs="Arial"/>
                <w:szCs w:val="24"/>
              </w:rPr>
              <w:t>60</w:t>
            </w:r>
          </w:p>
        </w:tc>
      </w:tr>
      <w:tr w:rsidR="00E10505" w:rsidRPr="002B1C2F" w14:paraId="713F9741" w14:textId="77777777" w:rsidTr="00B24E4C">
        <w:trPr>
          <w:cantSplit/>
        </w:trPr>
        <w:tc>
          <w:tcPr>
            <w:tcW w:w="659" w:type="dxa"/>
            <w:tcBorders>
              <w:top w:val="single" w:sz="4" w:space="0" w:color="auto"/>
              <w:left w:val="single" w:sz="12" w:space="0" w:color="auto"/>
            </w:tcBorders>
          </w:tcPr>
          <w:p w14:paraId="5ED556F1" w14:textId="77777777" w:rsidR="00E10505" w:rsidRPr="002B1C2F" w:rsidRDefault="00E10505" w:rsidP="00E10505">
            <w:pPr>
              <w:pStyle w:val="ListParagraph"/>
              <w:numPr>
                <w:ilvl w:val="0"/>
                <w:numId w:val="5"/>
              </w:numPr>
              <w:spacing w:after="0" w:line="240" w:lineRule="auto"/>
              <w:jc w:val="both"/>
              <w:rPr>
                <w:rFonts w:ascii="Cambria" w:hAnsi="Cambria" w:cs="Arial"/>
                <w:sz w:val="24"/>
                <w:szCs w:val="24"/>
              </w:rPr>
            </w:pPr>
          </w:p>
        </w:tc>
        <w:tc>
          <w:tcPr>
            <w:tcW w:w="4665" w:type="dxa"/>
            <w:tcBorders>
              <w:top w:val="single" w:sz="4" w:space="0" w:color="auto"/>
            </w:tcBorders>
          </w:tcPr>
          <w:p w14:paraId="39754114"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străzi, alei, monumente afectate de întreruperile programate;</w:t>
            </w:r>
          </w:p>
        </w:tc>
        <w:tc>
          <w:tcPr>
            <w:tcW w:w="829" w:type="dxa"/>
            <w:tcBorders>
              <w:top w:val="single" w:sz="4" w:space="0" w:color="auto"/>
            </w:tcBorders>
          </w:tcPr>
          <w:p w14:paraId="624E7AD3" w14:textId="1E4405A4" w:rsidR="00E10505" w:rsidRPr="002B1C2F" w:rsidRDefault="00D85F58" w:rsidP="000F333B">
            <w:pPr>
              <w:jc w:val="both"/>
              <w:rPr>
                <w:rFonts w:ascii="Cambria" w:hAnsi="Cambria" w:cs="Arial"/>
                <w:szCs w:val="24"/>
              </w:rPr>
            </w:pPr>
            <w:r>
              <w:rPr>
                <w:rFonts w:ascii="Cambria" w:hAnsi="Cambria" w:cs="Arial"/>
                <w:szCs w:val="24"/>
              </w:rPr>
              <w:t>20</w:t>
            </w:r>
          </w:p>
        </w:tc>
        <w:tc>
          <w:tcPr>
            <w:tcW w:w="829" w:type="dxa"/>
            <w:tcBorders>
              <w:top w:val="single" w:sz="4" w:space="0" w:color="auto"/>
            </w:tcBorders>
          </w:tcPr>
          <w:p w14:paraId="77CAD354" w14:textId="44E1C051" w:rsidR="00E10505" w:rsidRPr="002B1C2F" w:rsidRDefault="00D85F58" w:rsidP="000F333B">
            <w:pPr>
              <w:jc w:val="both"/>
              <w:rPr>
                <w:rFonts w:ascii="Cambria" w:hAnsi="Cambria" w:cs="Arial"/>
                <w:szCs w:val="24"/>
              </w:rPr>
            </w:pPr>
            <w:r>
              <w:rPr>
                <w:rFonts w:ascii="Cambria" w:hAnsi="Cambria" w:cs="Arial"/>
                <w:szCs w:val="24"/>
              </w:rPr>
              <w:t>2</w:t>
            </w:r>
            <w:r w:rsidR="00E10505" w:rsidRPr="002B1C2F">
              <w:rPr>
                <w:rFonts w:ascii="Cambria" w:hAnsi="Cambria" w:cs="Arial"/>
                <w:szCs w:val="24"/>
              </w:rPr>
              <w:t>0</w:t>
            </w:r>
          </w:p>
        </w:tc>
        <w:tc>
          <w:tcPr>
            <w:tcW w:w="829" w:type="dxa"/>
            <w:tcBorders>
              <w:top w:val="single" w:sz="4" w:space="0" w:color="auto"/>
            </w:tcBorders>
          </w:tcPr>
          <w:p w14:paraId="3B1A462F" w14:textId="28DE09B2" w:rsidR="00E10505" w:rsidRPr="002B1C2F" w:rsidRDefault="00D85F58" w:rsidP="000F333B">
            <w:pPr>
              <w:jc w:val="both"/>
              <w:rPr>
                <w:rFonts w:ascii="Cambria" w:hAnsi="Cambria" w:cs="Arial"/>
                <w:szCs w:val="24"/>
              </w:rPr>
            </w:pPr>
            <w:r>
              <w:rPr>
                <w:rFonts w:ascii="Cambria" w:hAnsi="Cambria" w:cs="Arial"/>
                <w:szCs w:val="24"/>
              </w:rPr>
              <w:t>2</w:t>
            </w:r>
            <w:r w:rsidR="00E10505" w:rsidRPr="002B1C2F">
              <w:rPr>
                <w:rFonts w:ascii="Cambria" w:hAnsi="Cambria" w:cs="Arial"/>
                <w:szCs w:val="24"/>
              </w:rPr>
              <w:t>0</w:t>
            </w:r>
          </w:p>
        </w:tc>
        <w:tc>
          <w:tcPr>
            <w:tcW w:w="829" w:type="dxa"/>
            <w:tcBorders>
              <w:top w:val="single" w:sz="4" w:space="0" w:color="auto"/>
            </w:tcBorders>
          </w:tcPr>
          <w:p w14:paraId="7A035EE6" w14:textId="0E012091" w:rsidR="00E10505" w:rsidRPr="002B1C2F" w:rsidRDefault="00D85F58" w:rsidP="000F333B">
            <w:pPr>
              <w:jc w:val="both"/>
              <w:rPr>
                <w:rFonts w:ascii="Cambria" w:hAnsi="Cambria" w:cs="Arial"/>
                <w:szCs w:val="24"/>
              </w:rPr>
            </w:pPr>
            <w:r>
              <w:rPr>
                <w:rFonts w:ascii="Cambria" w:hAnsi="Cambria" w:cs="Arial"/>
                <w:szCs w:val="24"/>
              </w:rPr>
              <w:t>2</w:t>
            </w:r>
            <w:r w:rsidR="00E10505" w:rsidRPr="002B1C2F">
              <w:rPr>
                <w:rFonts w:ascii="Cambria" w:hAnsi="Cambria" w:cs="Arial"/>
                <w:szCs w:val="24"/>
              </w:rPr>
              <w:t>0</w:t>
            </w:r>
          </w:p>
        </w:tc>
        <w:tc>
          <w:tcPr>
            <w:tcW w:w="829" w:type="dxa"/>
            <w:tcBorders>
              <w:top w:val="single" w:sz="4" w:space="0" w:color="auto"/>
              <w:right w:val="single" w:sz="12" w:space="0" w:color="auto"/>
            </w:tcBorders>
          </w:tcPr>
          <w:p w14:paraId="6E5C97FC" w14:textId="743185E4" w:rsidR="00E10505" w:rsidRPr="002B1C2F" w:rsidRDefault="00D85F58" w:rsidP="000F333B">
            <w:pPr>
              <w:jc w:val="both"/>
              <w:rPr>
                <w:rFonts w:ascii="Cambria" w:hAnsi="Cambria" w:cs="Arial"/>
                <w:szCs w:val="24"/>
              </w:rPr>
            </w:pPr>
            <w:r>
              <w:rPr>
                <w:rFonts w:ascii="Cambria" w:hAnsi="Cambria" w:cs="Arial"/>
                <w:szCs w:val="24"/>
              </w:rPr>
              <w:t>8</w:t>
            </w:r>
            <w:r w:rsidR="00E10505" w:rsidRPr="002B1C2F">
              <w:rPr>
                <w:rFonts w:ascii="Cambria" w:hAnsi="Cambria" w:cs="Arial"/>
                <w:szCs w:val="24"/>
              </w:rPr>
              <w:t>0</w:t>
            </w:r>
          </w:p>
        </w:tc>
      </w:tr>
      <w:tr w:rsidR="00E10505" w:rsidRPr="002B1C2F" w14:paraId="079A4479" w14:textId="77777777" w:rsidTr="00B24E4C">
        <w:trPr>
          <w:cantSplit/>
        </w:trPr>
        <w:tc>
          <w:tcPr>
            <w:tcW w:w="659" w:type="dxa"/>
            <w:tcBorders>
              <w:top w:val="single" w:sz="4" w:space="0" w:color="auto"/>
              <w:left w:val="single" w:sz="12" w:space="0" w:color="auto"/>
              <w:bottom w:val="single" w:sz="4" w:space="0" w:color="auto"/>
            </w:tcBorders>
          </w:tcPr>
          <w:p w14:paraId="2F9A8A6E" w14:textId="77777777" w:rsidR="00E10505" w:rsidRPr="002B1C2F" w:rsidRDefault="00E10505" w:rsidP="00E10505">
            <w:pPr>
              <w:pStyle w:val="ListParagraph"/>
              <w:numPr>
                <w:ilvl w:val="0"/>
                <w:numId w:val="5"/>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56BD7481" w14:textId="77777777" w:rsidR="00E10505" w:rsidRPr="002B1C2F" w:rsidRDefault="00E10505" w:rsidP="000F333B">
            <w:pPr>
              <w:jc w:val="both"/>
              <w:rPr>
                <w:rFonts w:ascii="Cambria" w:hAnsi="Cambria" w:cs="Arial"/>
                <w:szCs w:val="24"/>
              </w:rPr>
            </w:pPr>
            <w:r w:rsidRPr="002B1C2F">
              <w:rPr>
                <w:rFonts w:ascii="Cambria" w:hAnsi="Cambria" w:cs="Arial"/>
                <w:szCs w:val="24"/>
              </w:rPr>
              <w:t>Durata medie a întreruperilor programate</w:t>
            </w:r>
          </w:p>
        </w:tc>
        <w:tc>
          <w:tcPr>
            <w:tcW w:w="829" w:type="dxa"/>
            <w:tcBorders>
              <w:top w:val="single" w:sz="4" w:space="0" w:color="auto"/>
              <w:bottom w:val="single" w:sz="4" w:space="0" w:color="auto"/>
            </w:tcBorders>
          </w:tcPr>
          <w:p w14:paraId="3D2B4AD6" w14:textId="77777777" w:rsidR="00E10505" w:rsidRPr="002B1C2F" w:rsidRDefault="00E10505" w:rsidP="000F333B">
            <w:pPr>
              <w:jc w:val="both"/>
              <w:rPr>
                <w:rFonts w:ascii="Cambria" w:hAnsi="Cambria" w:cs="Arial"/>
                <w:szCs w:val="24"/>
              </w:rPr>
            </w:pPr>
            <w:r w:rsidRPr="002B1C2F">
              <w:rPr>
                <w:rFonts w:ascii="Cambria" w:hAnsi="Cambria" w:cs="Arial"/>
                <w:szCs w:val="24"/>
              </w:rPr>
              <w:t>48h</w:t>
            </w:r>
          </w:p>
        </w:tc>
        <w:tc>
          <w:tcPr>
            <w:tcW w:w="829" w:type="dxa"/>
            <w:tcBorders>
              <w:top w:val="single" w:sz="4" w:space="0" w:color="auto"/>
              <w:bottom w:val="single" w:sz="4" w:space="0" w:color="auto"/>
            </w:tcBorders>
          </w:tcPr>
          <w:p w14:paraId="40E2C2A4" w14:textId="77777777" w:rsidR="00E10505" w:rsidRPr="002B1C2F" w:rsidRDefault="00E10505" w:rsidP="000F333B">
            <w:pPr>
              <w:jc w:val="both"/>
              <w:rPr>
                <w:rFonts w:ascii="Cambria" w:hAnsi="Cambria" w:cs="Arial"/>
                <w:szCs w:val="24"/>
              </w:rPr>
            </w:pPr>
            <w:r w:rsidRPr="002B1C2F">
              <w:rPr>
                <w:rFonts w:ascii="Cambria" w:hAnsi="Cambria" w:cs="Arial"/>
                <w:szCs w:val="24"/>
              </w:rPr>
              <w:t>48h</w:t>
            </w:r>
          </w:p>
        </w:tc>
        <w:tc>
          <w:tcPr>
            <w:tcW w:w="829" w:type="dxa"/>
            <w:tcBorders>
              <w:top w:val="single" w:sz="4" w:space="0" w:color="auto"/>
              <w:bottom w:val="single" w:sz="4" w:space="0" w:color="auto"/>
            </w:tcBorders>
          </w:tcPr>
          <w:p w14:paraId="5651F1AE" w14:textId="77777777" w:rsidR="00E10505" w:rsidRPr="002B1C2F" w:rsidRDefault="00E10505" w:rsidP="000F333B">
            <w:pPr>
              <w:jc w:val="both"/>
              <w:rPr>
                <w:rFonts w:ascii="Cambria" w:hAnsi="Cambria" w:cs="Arial"/>
                <w:szCs w:val="24"/>
              </w:rPr>
            </w:pPr>
            <w:r w:rsidRPr="002B1C2F">
              <w:rPr>
                <w:rFonts w:ascii="Cambria" w:hAnsi="Cambria" w:cs="Arial"/>
                <w:szCs w:val="24"/>
              </w:rPr>
              <w:t>48h</w:t>
            </w:r>
          </w:p>
        </w:tc>
        <w:tc>
          <w:tcPr>
            <w:tcW w:w="829" w:type="dxa"/>
            <w:tcBorders>
              <w:top w:val="single" w:sz="4" w:space="0" w:color="auto"/>
              <w:bottom w:val="single" w:sz="4" w:space="0" w:color="auto"/>
            </w:tcBorders>
          </w:tcPr>
          <w:p w14:paraId="20B193D4" w14:textId="77777777" w:rsidR="00E10505" w:rsidRPr="002B1C2F" w:rsidRDefault="00E10505" w:rsidP="000F333B">
            <w:pPr>
              <w:jc w:val="both"/>
              <w:rPr>
                <w:rFonts w:ascii="Cambria" w:hAnsi="Cambria" w:cs="Arial"/>
                <w:szCs w:val="24"/>
              </w:rPr>
            </w:pPr>
            <w:r w:rsidRPr="002B1C2F">
              <w:rPr>
                <w:rFonts w:ascii="Cambria" w:hAnsi="Cambria" w:cs="Arial"/>
                <w:szCs w:val="24"/>
              </w:rPr>
              <w:t>48h</w:t>
            </w:r>
          </w:p>
        </w:tc>
        <w:tc>
          <w:tcPr>
            <w:tcW w:w="829" w:type="dxa"/>
            <w:tcBorders>
              <w:top w:val="single" w:sz="4" w:space="0" w:color="auto"/>
              <w:bottom w:val="single" w:sz="4" w:space="0" w:color="auto"/>
              <w:right w:val="single" w:sz="12" w:space="0" w:color="auto"/>
            </w:tcBorders>
          </w:tcPr>
          <w:p w14:paraId="5780E9E8" w14:textId="77777777" w:rsidR="00E10505" w:rsidRPr="002B1C2F" w:rsidRDefault="00E10505" w:rsidP="000F333B">
            <w:pPr>
              <w:jc w:val="both"/>
              <w:rPr>
                <w:rFonts w:ascii="Cambria" w:hAnsi="Cambria" w:cs="Arial"/>
                <w:szCs w:val="24"/>
              </w:rPr>
            </w:pPr>
            <w:r w:rsidRPr="002B1C2F">
              <w:rPr>
                <w:rFonts w:ascii="Cambria" w:hAnsi="Cambria" w:cs="Arial"/>
                <w:szCs w:val="24"/>
              </w:rPr>
              <w:t>48h</w:t>
            </w:r>
          </w:p>
        </w:tc>
      </w:tr>
      <w:tr w:rsidR="00E10505" w:rsidRPr="002B1C2F" w14:paraId="6A7147CA" w14:textId="77777777" w:rsidTr="00B24E4C">
        <w:trPr>
          <w:cantSplit/>
        </w:trPr>
        <w:tc>
          <w:tcPr>
            <w:tcW w:w="659" w:type="dxa"/>
            <w:tcBorders>
              <w:top w:val="single" w:sz="4" w:space="0" w:color="auto"/>
              <w:left w:val="single" w:sz="12" w:space="0" w:color="auto"/>
              <w:bottom w:val="single" w:sz="4" w:space="0" w:color="auto"/>
            </w:tcBorders>
          </w:tcPr>
          <w:p w14:paraId="44418B9B" w14:textId="77777777" w:rsidR="00E10505" w:rsidRPr="002B1C2F" w:rsidRDefault="00E10505" w:rsidP="00E10505">
            <w:pPr>
              <w:pStyle w:val="ListParagraph"/>
              <w:numPr>
                <w:ilvl w:val="0"/>
                <w:numId w:val="5"/>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2195953F"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întreruperi programate, care au depășit perioada de întrerupere programată, pe tipuri de iluminat - stradal, pietonal, ornamental etc.</w:t>
            </w:r>
          </w:p>
        </w:tc>
        <w:tc>
          <w:tcPr>
            <w:tcW w:w="829" w:type="dxa"/>
            <w:tcBorders>
              <w:top w:val="single" w:sz="4" w:space="0" w:color="auto"/>
              <w:bottom w:val="single" w:sz="4" w:space="0" w:color="auto"/>
            </w:tcBorders>
          </w:tcPr>
          <w:p w14:paraId="028B66DC"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tcBorders>
          </w:tcPr>
          <w:p w14:paraId="38F5B8A6"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tcBorders>
          </w:tcPr>
          <w:p w14:paraId="45B99106"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tcBorders>
          </w:tcPr>
          <w:p w14:paraId="7AFD600E"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right w:val="single" w:sz="12" w:space="0" w:color="auto"/>
            </w:tcBorders>
          </w:tcPr>
          <w:p w14:paraId="655AE0DC" w14:textId="77777777" w:rsidR="00E10505" w:rsidRPr="002B1C2F" w:rsidRDefault="00E10505" w:rsidP="000F333B">
            <w:pPr>
              <w:jc w:val="both"/>
              <w:rPr>
                <w:rFonts w:ascii="Cambria" w:hAnsi="Cambria" w:cs="Arial"/>
                <w:szCs w:val="24"/>
              </w:rPr>
            </w:pPr>
            <w:r w:rsidRPr="002B1C2F">
              <w:rPr>
                <w:rFonts w:ascii="Cambria" w:hAnsi="Cambria" w:cs="Arial"/>
                <w:szCs w:val="24"/>
              </w:rPr>
              <w:t>8</w:t>
            </w:r>
          </w:p>
        </w:tc>
      </w:tr>
      <w:tr w:rsidR="00E10505" w:rsidRPr="002B1C2F" w14:paraId="45B2809F" w14:textId="77777777" w:rsidTr="00B24E4C">
        <w:trPr>
          <w:cantSplit/>
        </w:trPr>
        <w:tc>
          <w:tcPr>
            <w:tcW w:w="659" w:type="dxa"/>
            <w:tcBorders>
              <w:top w:val="single" w:sz="4" w:space="0" w:color="auto"/>
              <w:left w:val="single" w:sz="12" w:space="0" w:color="auto"/>
              <w:bottom w:val="single" w:sz="4" w:space="0" w:color="auto"/>
            </w:tcBorders>
          </w:tcPr>
          <w:p w14:paraId="16DBF17E" w14:textId="77777777" w:rsidR="00E10505" w:rsidRPr="002B1C2F" w:rsidRDefault="00E10505" w:rsidP="00E10505">
            <w:pPr>
              <w:pStyle w:val="ListParagraph"/>
              <w:numPr>
                <w:ilvl w:val="2"/>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0ECC31D6" w14:textId="77777777" w:rsidR="00E10505" w:rsidRPr="002B1C2F" w:rsidRDefault="00E10505" w:rsidP="000F333B">
            <w:pPr>
              <w:jc w:val="both"/>
              <w:rPr>
                <w:rFonts w:ascii="Cambria" w:hAnsi="Cambria" w:cs="Arial"/>
                <w:b/>
                <w:i/>
                <w:szCs w:val="24"/>
              </w:rPr>
            </w:pPr>
            <w:r w:rsidRPr="002B1C2F">
              <w:rPr>
                <w:rFonts w:ascii="Cambria" w:hAnsi="Cambria" w:cs="Arial"/>
                <w:b/>
                <w:i/>
                <w:szCs w:val="24"/>
              </w:rPr>
              <w:t>Întreruperi neprogramate datorate utilizatorilor</w:t>
            </w:r>
          </w:p>
        </w:tc>
        <w:tc>
          <w:tcPr>
            <w:tcW w:w="829" w:type="dxa"/>
            <w:tcBorders>
              <w:top w:val="single" w:sz="4" w:space="0" w:color="auto"/>
              <w:bottom w:val="single" w:sz="4" w:space="0" w:color="auto"/>
            </w:tcBorders>
          </w:tcPr>
          <w:p w14:paraId="4AA0A806"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05ABA63"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03AD1108"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217301B3"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541506CB" w14:textId="77777777" w:rsidR="00E10505" w:rsidRPr="002B1C2F" w:rsidRDefault="00E10505" w:rsidP="000F333B">
            <w:pPr>
              <w:jc w:val="both"/>
              <w:rPr>
                <w:rFonts w:ascii="Cambria" w:hAnsi="Cambria" w:cs="Arial"/>
                <w:szCs w:val="24"/>
              </w:rPr>
            </w:pPr>
          </w:p>
        </w:tc>
      </w:tr>
      <w:tr w:rsidR="00E10505" w:rsidRPr="002B1C2F" w14:paraId="0C1D50DD" w14:textId="77777777" w:rsidTr="00B24E4C">
        <w:trPr>
          <w:cantSplit/>
        </w:trPr>
        <w:tc>
          <w:tcPr>
            <w:tcW w:w="659" w:type="dxa"/>
            <w:tcBorders>
              <w:top w:val="single" w:sz="4" w:space="0" w:color="auto"/>
              <w:left w:val="single" w:sz="12" w:space="0" w:color="auto"/>
              <w:bottom w:val="single" w:sz="4" w:space="0" w:color="auto"/>
            </w:tcBorders>
          </w:tcPr>
          <w:p w14:paraId="6BFD3CA9" w14:textId="77777777" w:rsidR="00E10505" w:rsidRPr="002B1C2F" w:rsidRDefault="00E10505" w:rsidP="00E10505">
            <w:pPr>
              <w:pStyle w:val="ListParagraph"/>
              <w:numPr>
                <w:ilvl w:val="0"/>
                <w:numId w:val="6"/>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6D0D049F"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întreruperi neprogramate datorate distrugerilor de obiecte aparținând sistemului de iluminat public</w:t>
            </w:r>
          </w:p>
        </w:tc>
        <w:tc>
          <w:tcPr>
            <w:tcW w:w="829" w:type="dxa"/>
            <w:tcBorders>
              <w:top w:val="single" w:sz="4" w:space="0" w:color="auto"/>
              <w:bottom w:val="single" w:sz="4" w:space="0" w:color="auto"/>
            </w:tcBorders>
          </w:tcPr>
          <w:p w14:paraId="277730E3"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tcBorders>
          </w:tcPr>
          <w:p w14:paraId="229B4850"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tcBorders>
          </w:tcPr>
          <w:p w14:paraId="3A31E25B"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tcBorders>
          </w:tcPr>
          <w:p w14:paraId="26C586DD" w14:textId="77777777" w:rsidR="00E10505" w:rsidRPr="002B1C2F" w:rsidRDefault="00E10505" w:rsidP="000F333B">
            <w:pPr>
              <w:jc w:val="both"/>
              <w:rPr>
                <w:rFonts w:ascii="Cambria" w:hAnsi="Cambria" w:cs="Arial"/>
                <w:szCs w:val="24"/>
              </w:rPr>
            </w:pPr>
            <w:r w:rsidRPr="002B1C2F">
              <w:rPr>
                <w:rFonts w:ascii="Cambria" w:hAnsi="Cambria" w:cs="Arial"/>
                <w:szCs w:val="24"/>
              </w:rPr>
              <w:t>2</w:t>
            </w:r>
          </w:p>
        </w:tc>
        <w:tc>
          <w:tcPr>
            <w:tcW w:w="829" w:type="dxa"/>
            <w:tcBorders>
              <w:top w:val="single" w:sz="4" w:space="0" w:color="auto"/>
              <w:bottom w:val="single" w:sz="4" w:space="0" w:color="auto"/>
              <w:right w:val="single" w:sz="12" w:space="0" w:color="auto"/>
            </w:tcBorders>
          </w:tcPr>
          <w:p w14:paraId="02D3A2E8" w14:textId="77777777" w:rsidR="00E10505" w:rsidRPr="002B1C2F" w:rsidRDefault="00E10505" w:rsidP="000F333B">
            <w:pPr>
              <w:jc w:val="both"/>
              <w:rPr>
                <w:rFonts w:ascii="Cambria" w:hAnsi="Cambria" w:cs="Arial"/>
                <w:szCs w:val="24"/>
              </w:rPr>
            </w:pPr>
            <w:r w:rsidRPr="002B1C2F">
              <w:rPr>
                <w:rFonts w:ascii="Cambria" w:hAnsi="Cambria" w:cs="Arial"/>
                <w:szCs w:val="24"/>
              </w:rPr>
              <w:t>8</w:t>
            </w:r>
          </w:p>
        </w:tc>
      </w:tr>
      <w:tr w:rsidR="00E10505" w:rsidRPr="002B1C2F" w14:paraId="4D2E020F" w14:textId="77777777" w:rsidTr="00B24E4C">
        <w:trPr>
          <w:cantSplit/>
        </w:trPr>
        <w:tc>
          <w:tcPr>
            <w:tcW w:w="659" w:type="dxa"/>
            <w:tcBorders>
              <w:top w:val="single" w:sz="4" w:space="0" w:color="auto"/>
              <w:left w:val="single" w:sz="12" w:space="0" w:color="auto"/>
              <w:bottom w:val="single" w:sz="4" w:space="0" w:color="auto"/>
            </w:tcBorders>
          </w:tcPr>
          <w:p w14:paraId="5BB3D2B4" w14:textId="77777777" w:rsidR="00E10505" w:rsidRPr="002B1C2F" w:rsidRDefault="00E10505" w:rsidP="00E10505">
            <w:pPr>
              <w:pStyle w:val="ListParagraph"/>
              <w:numPr>
                <w:ilvl w:val="0"/>
                <w:numId w:val="6"/>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1CA71881" w14:textId="77777777" w:rsidR="00E10505" w:rsidRPr="002B1C2F" w:rsidRDefault="00E10505" w:rsidP="000F333B">
            <w:pPr>
              <w:jc w:val="both"/>
              <w:rPr>
                <w:rFonts w:ascii="Cambria" w:hAnsi="Cambria" w:cs="Arial"/>
                <w:szCs w:val="24"/>
              </w:rPr>
            </w:pPr>
            <w:r w:rsidRPr="002B1C2F">
              <w:rPr>
                <w:rFonts w:ascii="Cambria" w:hAnsi="Cambria" w:cs="Arial"/>
                <w:szCs w:val="24"/>
              </w:rPr>
              <w:t>Durata medie de remediere și repunere în funcțiune pentru întreruperile de la punctul a)</w:t>
            </w:r>
          </w:p>
        </w:tc>
        <w:tc>
          <w:tcPr>
            <w:tcW w:w="829" w:type="dxa"/>
            <w:tcBorders>
              <w:top w:val="single" w:sz="4" w:space="0" w:color="auto"/>
              <w:bottom w:val="single" w:sz="4" w:space="0" w:color="auto"/>
            </w:tcBorders>
          </w:tcPr>
          <w:p w14:paraId="5163BE3E"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tcBorders>
          </w:tcPr>
          <w:p w14:paraId="7A861EE5"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tcBorders>
          </w:tcPr>
          <w:p w14:paraId="065C373F"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tcBorders>
          </w:tcPr>
          <w:p w14:paraId="1AC02FB3"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c>
          <w:tcPr>
            <w:tcW w:w="829" w:type="dxa"/>
            <w:tcBorders>
              <w:top w:val="single" w:sz="4" w:space="0" w:color="auto"/>
              <w:bottom w:val="single" w:sz="4" w:space="0" w:color="auto"/>
              <w:right w:val="single" w:sz="12" w:space="0" w:color="auto"/>
            </w:tcBorders>
          </w:tcPr>
          <w:p w14:paraId="59F2A843" w14:textId="77777777" w:rsidR="00E10505" w:rsidRPr="002B1C2F" w:rsidRDefault="00E10505" w:rsidP="000F333B">
            <w:pPr>
              <w:jc w:val="both"/>
              <w:rPr>
                <w:rFonts w:ascii="Cambria" w:hAnsi="Cambria" w:cs="Arial"/>
                <w:szCs w:val="24"/>
              </w:rPr>
            </w:pPr>
            <w:r w:rsidRPr="002B1C2F">
              <w:rPr>
                <w:rFonts w:ascii="Cambria" w:hAnsi="Cambria" w:cs="Arial"/>
                <w:szCs w:val="24"/>
              </w:rPr>
              <w:t>24h</w:t>
            </w:r>
          </w:p>
        </w:tc>
      </w:tr>
      <w:tr w:rsidR="00E10505" w:rsidRPr="002B1C2F" w14:paraId="778D7D39" w14:textId="77777777" w:rsidTr="00B24E4C">
        <w:trPr>
          <w:cantSplit/>
        </w:trPr>
        <w:tc>
          <w:tcPr>
            <w:tcW w:w="659" w:type="dxa"/>
            <w:tcBorders>
              <w:top w:val="single" w:sz="4" w:space="0" w:color="auto"/>
              <w:left w:val="single" w:sz="12" w:space="0" w:color="auto"/>
              <w:bottom w:val="single" w:sz="4" w:space="0" w:color="auto"/>
            </w:tcBorders>
          </w:tcPr>
          <w:p w14:paraId="7911CC9E" w14:textId="77777777" w:rsidR="00E10505" w:rsidRPr="002B1C2F" w:rsidRDefault="00E10505" w:rsidP="00E10505">
            <w:pPr>
              <w:pStyle w:val="ListParagraph"/>
              <w:numPr>
                <w:ilvl w:val="1"/>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3AE3BB11" w14:textId="77777777" w:rsidR="00E10505" w:rsidRPr="002B1C2F" w:rsidRDefault="00E10505" w:rsidP="000F333B">
            <w:pPr>
              <w:jc w:val="both"/>
              <w:rPr>
                <w:rFonts w:ascii="Cambria" w:hAnsi="Cambria" w:cs="Arial"/>
                <w:szCs w:val="24"/>
              </w:rPr>
            </w:pPr>
            <w:r w:rsidRPr="002B1C2F">
              <w:rPr>
                <w:rFonts w:ascii="Cambria" w:hAnsi="Cambria" w:cs="Arial"/>
                <w:szCs w:val="24"/>
              </w:rPr>
              <w:t>Răspunsuri la solicitările scrise ale utilizatorilor sau beneficiarilor instalațiilor de iluminat public</w:t>
            </w:r>
          </w:p>
        </w:tc>
        <w:tc>
          <w:tcPr>
            <w:tcW w:w="829" w:type="dxa"/>
            <w:tcBorders>
              <w:top w:val="single" w:sz="4" w:space="0" w:color="auto"/>
              <w:bottom w:val="single" w:sz="4" w:space="0" w:color="auto"/>
            </w:tcBorders>
          </w:tcPr>
          <w:p w14:paraId="4D8C43C8"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91129DF"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2801E29"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811F60B"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7418D417" w14:textId="77777777" w:rsidR="00E10505" w:rsidRPr="002B1C2F" w:rsidRDefault="00E10505" w:rsidP="000F333B">
            <w:pPr>
              <w:jc w:val="both"/>
              <w:rPr>
                <w:rFonts w:ascii="Cambria" w:hAnsi="Cambria" w:cs="Arial"/>
                <w:szCs w:val="24"/>
              </w:rPr>
            </w:pPr>
          </w:p>
        </w:tc>
      </w:tr>
      <w:tr w:rsidR="00E10505" w:rsidRPr="002B1C2F" w14:paraId="7622AC05" w14:textId="77777777" w:rsidTr="00B24E4C">
        <w:trPr>
          <w:cantSplit/>
        </w:trPr>
        <w:tc>
          <w:tcPr>
            <w:tcW w:w="659" w:type="dxa"/>
            <w:tcBorders>
              <w:top w:val="single" w:sz="4" w:space="0" w:color="auto"/>
              <w:left w:val="single" w:sz="12" w:space="0" w:color="auto"/>
              <w:bottom w:val="single" w:sz="4" w:space="0" w:color="auto"/>
            </w:tcBorders>
          </w:tcPr>
          <w:p w14:paraId="0A09F21D" w14:textId="77777777" w:rsidR="00E10505" w:rsidRPr="002B1C2F" w:rsidRDefault="00E10505" w:rsidP="00E10505">
            <w:pPr>
              <w:pStyle w:val="ListParagraph"/>
              <w:numPr>
                <w:ilvl w:val="0"/>
                <w:numId w:val="7"/>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3A9A067F"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sesizări scrise în care se precizează că este obligatoriu răspunsul operatorului</w:t>
            </w:r>
          </w:p>
        </w:tc>
        <w:tc>
          <w:tcPr>
            <w:tcW w:w="829" w:type="dxa"/>
            <w:tcBorders>
              <w:top w:val="single" w:sz="4" w:space="0" w:color="auto"/>
              <w:bottom w:val="single" w:sz="4" w:space="0" w:color="auto"/>
            </w:tcBorders>
          </w:tcPr>
          <w:p w14:paraId="41F8064F"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tcBorders>
          </w:tcPr>
          <w:p w14:paraId="6316EC2C"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tcBorders>
          </w:tcPr>
          <w:p w14:paraId="016F4E46"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tcBorders>
          </w:tcPr>
          <w:p w14:paraId="261A7154" w14:textId="77777777" w:rsidR="00E10505" w:rsidRPr="002B1C2F" w:rsidRDefault="00E10505" w:rsidP="000F333B">
            <w:pPr>
              <w:jc w:val="both"/>
              <w:rPr>
                <w:rFonts w:ascii="Cambria" w:hAnsi="Cambria" w:cs="Arial"/>
                <w:szCs w:val="24"/>
              </w:rPr>
            </w:pPr>
            <w:r w:rsidRPr="002B1C2F">
              <w:rPr>
                <w:rFonts w:ascii="Cambria" w:hAnsi="Cambria" w:cs="Arial"/>
                <w:szCs w:val="24"/>
              </w:rPr>
              <w:t>10</w:t>
            </w:r>
          </w:p>
        </w:tc>
        <w:tc>
          <w:tcPr>
            <w:tcW w:w="829" w:type="dxa"/>
            <w:tcBorders>
              <w:top w:val="single" w:sz="4" w:space="0" w:color="auto"/>
              <w:bottom w:val="single" w:sz="4" w:space="0" w:color="auto"/>
              <w:right w:val="single" w:sz="12" w:space="0" w:color="auto"/>
            </w:tcBorders>
          </w:tcPr>
          <w:p w14:paraId="5F7A6933" w14:textId="77777777" w:rsidR="00E10505" w:rsidRPr="002B1C2F" w:rsidRDefault="00E10505" w:rsidP="000F333B">
            <w:pPr>
              <w:jc w:val="both"/>
              <w:rPr>
                <w:rFonts w:ascii="Cambria" w:hAnsi="Cambria" w:cs="Arial"/>
                <w:szCs w:val="24"/>
              </w:rPr>
            </w:pPr>
            <w:r w:rsidRPr="002B1C2F">
              <w:rPr>
                <w:rFonts w:ascii="Cambria" w:hAnsi="Cambria" w:cs="Arial"/>
                <w:szCs w:val="24"/>
              </w:rPr>
              <w:t>40</w:t>
            </w:r>
          </w:p>
        </w:tc>
      </w:tr>
      <w:tr w:rsidR="00E10505" w:rsidRPr="002B1C2F" w14:paraId="04CA56A8" w14:textId="77777777" w:rsidTr="00B24E4C">
        <w:trPr>
          <w:cantSplit/>
        </w:trPr>
        <w:tc>
          <w:tcPr>
            <w:tcW w:w="659" w:type="dxa"/>
            <w:tcBorders>
              <w:top w:val="single" w:sz="4" w:space="0" w:color="auto"/>
              <w:left w:val="single" w:sz="12" w:space="0" w:color="auto"/>
              <w:bottom w:val="single" w:sz="4" w:space="0" w:color="auto"/>
            </w:tcBorders>
          </w:tcPr>
          <w:p w14:paraId="2B2E1FEC" w14:textId="77777777" w:rsidR="00E10505" w:rsidRPr="002B1C2F" w:rsidRDefault="00E10505" w:rsidP="00E10505">
            <w:pPr>
              <w:pStyle w:val="ListParagraph"/>
              <w:numPr>
                <w:ilvl w:val="0"/>
                <w:numId w:val="7"/>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238B6DFD" w14:textId="77777777" w:rsidR="00E10505" w:rsidRPr="002B1C2F" w:rsidRDefault="00E10505" w:rsidP="000F333B">
            <w:pPr>
              <w:jc w:val="both"/>
              <w:rPr>
                <w:rFonts w:ascii="Cambria" w:hAnsi="Cambria" w:cs="Arial"/>
                <w:szCs w:val="24"/>
              </w:rPr>
            </w:pPr>
            <w:r w:rsidRPr="002B1C2F">
              <w:rPr>
                <w:rFonts w:ascii="Cambria" w:hAnsi="Cambria" w:cs="Arial"/>
                <w:szCs w:val="24"/>
              </w:rPr>
              <w:t>Procentul din sesizările de la punctul a) la care s-a răspuns în termen de 30 de zile calendaristice</w:t>
            </w:r>
          </w:p>
        </w:tc>
        <w:tc>
          <w:tcPr>
            <w:tcW w:w="829" w:type="dxa"/>
            <w:tcBorders>
              <w:top w:val="single" w:sz="4" w:space="0" w:color="auto"/>
              <w:bottom w:val="single" w:sz="4" w:space="0" w:color="auto"/>
            </w:tcBorders>
          </w:tcPr>
          <w:p w14:paraId="370740CD"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2C4DD3A9"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40BDD668"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4DD72FB8"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right w:val="single" w:sz="12" w:space="0" w:color="auto"/>
            </w:tcBorders>
          </w:tcPr>
          <w:p w14:paraId="534E7AD0"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r>
      <w:tr w:rsidR="00E10505" w:rsidRPr="002B1C2F" w14:paraId="1338AA3A" w14:textId="77777777" w:rsidTr="00B24E4C">
        <w:trPr>
          <w:cantSplit/>
        </w:trPr>
        <w:tc>
          <w:tcPr>
            <w:tcW w:w="659" w:type="dxa"/>
            <w:tcBorders>
              <w:top w:val="single" w:sz="4" w:space="0" w:color="auto"/>
              <w:left w:val="single" w:sz="12" w:space="0" w:color="auto"/>
              <w:bottom w:val="single" w:sz="4" w:space="0" w:color="auto"/>
            </w:tcBorders>
          </w:tcPr>
          <w:p w14:paraId="616B1D62" w14:textId="77777777" w:rsidR="00E10505" w:rsidRPr="002B1C2F" w:rsidRDefault="00E10505" w:rsidP="00E10505">
            <w:pPr>
              <w:pStyle w:val="ListParagraph"/>
              <w:numPr>
                <w:ilvl w:val="0"/>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655314D6" w14:textId="77777777" w:rsidR="00E10505" w:rsidRPr="002B1C2F" w:rsidRDefault="00E10505" w:rsidP="000F333B">
            <w:pPr>
              <w:jc w:val="both"/>
              <w:rPr>
                <w:rFonts w:ascii="Cambria" w:hAnsi="Cambria" w:cs="Arial"/>
                <w:b/>
                <w:szCs w:val="24"/>
              </w:rPr>
            </w:pPr>
            <w:r w:rsidRPr="002B1C2F">
              <w:rPr>
                <w:rFonts w:ascii="Cambria" w:hAnsi="Cambria" w:cs="Arial"/>
                <w:b/>
                <w:szCs w:val="24"/>
              </w:rPr>
              <w:t>Indicatori de performanță garantați</w:t>
            </w:r>
          </w:p>
        </w:tc>
        <w:tc>
          <w:tcPr>
            <w:tcW w:w="829" w:type="dxa"/>
            <w:tcBorders>
              <w:top w:val="single" w:sz="4" w:space="0" w:color="auto"/>
              <w:bottom w:val="single" w:sz="4" w:space="0" w:color="auto"/>
            </w:tcBorders>
          </w:tcPr>
          <w:p w14:paraId="3F534696"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78C7B118"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FE1E64C"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384CBFC3"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7365609F" w14:textId="77777777" w:rsidR="00E10505" w:rsidRPr="002B1C2F" w:rsidRDefault="00E10505" w:rsidP="000F333B">
            <w:pPr>
              <w:jc w:val="both"/>
              <w:rPr>
                <w:rFonts w:ascii="Cambria" w:hAnsi="Cambria" w:cs="Arial"/>
                <w:szCs w:val="24"/>
              </w:rPr>
            </w:pPr>
          </w:p>
        </w:tc>
      </w:tr>
      <w:tr w:rsidR="00E10505" w:rsidRPr="002B1C2F" w14:paraId="424E55F8" w14:textId="77777777" w:rsidTr="00B24E4C">
        <w:trPr>
          <w:cantSplit/>
        </w:trPr>
        <w:tc>
          <w:tcPr>
            <w:tcW w:w="659" w:type="dxa"/>
            <w:tcBorders>
              <w:top w:val="single" w:sz="4" w:space="0" w:color="auto"/>
              <w:left w:val="single" w:sz="12" w:space="0" w:color="auto"/>
              <w:bottom w:val="single" w:sz="4" w:space="0" w:color="auto"/>
            </w:tcBorders>
          </w:tcPr>
          <w:p w14:paraId="7FE72D49" w14:textId="77777777" w:rsidR="00E10505" w:rsidRPr="002B1C2F" w:rsidRDefault="00E10505" w:rsidP="00E10505">
            <w:pPr>
              <w:pStyle w:val="ListParagraph"/>
              <w:numPr>
                <w:ilvl w:val="1"/>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62C14EE4" w14:textId="77777777" w:rsidR="00E10505" w:rsidRPr="002B1C2F" w:rsidRDefault="00E10505" w:rsidP="000F333B">
            <w:pPr>
              <w:jc w:val="both"/>
              <w:rPr>
                <w:rFonts w:ascii="Cambria" w:hAnsi="Cambria" w:cs="Arial"/>
                <w:b/>
                <w:i/>
                <w:szCs w:val="24"/>
              </w:rPr>
            </w:pPr>
            <w:r w:rsidRPr="002B1C2F">
              <w:rPr>
                <w:rFonts w:ascii="Cambria" w:hAnsi="Cambria" w:cs="Arial"/>
                <w:b/>
                <w:i/>
                <w:szCs w:val="24"/>
              </w:rPr>
              <w:t>Indicatori de performanță garantați prin licență</w:t>
            </w:r>
          </w:p>
        </w:tc>
        <w:tc>
          <w:tcPr>
            <w:tcW w:w="829" w:type="dxa"/>
            <w:tcBorders>
              <w:top w:val="single" w:sz="4" w:space="0" w:color="auto"/>
              <w:bottom w:val="single" w:sz="4" w:space="0" w:color="auto"/>
            </w:tcBorders>
          </w:tcPr>
          <w:p w14:paraId="2CFC66F5"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6A068E95"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898D235"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39C4FA32"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54BF19D1" w14:textId="77777777" w:rsidR="00E10505" w:rsidRPr="002B1C2F" w:rsidRDefault="00E10505" w:rsidP="000F333B">
            <w:pPr>
              <w:jc w:val="both"/>
              <w:rPr>
                <w:rFonts w:ascii="Cambria" w:hAnsi="Cambria" w:cs="Arial"/>
                <w:szCs w:val="24"/>
              </w:rPr>
            </w:pPr>
          </w:p>
        </w:tc>
      </w:tr>
      <w:tr w:rsidR="00E10505" w:rsidRPr="002B1C2F" w14:paraId="4B9BF2C5" w14:textId="77777777" w:rsidTr="00B24E4C">
        <w:trPr>
          <w:cantSplit/>
        </w:trPr>
        <w:tc>
          <w:tcPr>
            <w:tcW w:w="659" w:type="dxa"/>
            <w:tcBorders>
              <w:top w:val="single" w:sz="4" w:space="0" w:color="auto"/>
              <w:left w:val="single" w:sz="12" w:space="0" w:color="auto"/>
              <w:bottom w:val="single" w:sz="4" w:space="0" w:color="auto"/>
            </w:tcBorders>
          </w:tcPr>
          <w:p w14:paraId="5244EC46" w14:textId="77777777" w:rsidR="00E10505" w:rsidRPr="002B1C2F" w:rsidRDefault="00E10505" w:rsidP="00E10505">
            <w:pPr>
              <w:pStyle w:val="ListParagraph"/>
              <w:numPr>
                <w:ilvl w:val="0"/>
                <w:numId w:val="8"/>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392929D3" w14:textId="77777777" w:rsidR="00E10505" w:rsidRPr="002B1C2F" w:rsidRDefault="00E10505" w:rsidP="000F333B">
            <w:pPr>
              <w:jc w:val="both"/>
              <w:rPr>
                <w:rFonts w:ascii="Cambria" w:hAnsi="Cambria" w:cs="Arial"/>
                <w:b/>
                <w:szCs w:val="24"/>
              </w:rPr>
            </w:pPr>
            <w:r w:rsidRPr="002B1C2F">
              <w:rPr>
                <w:rFonts w:ascii="Cambria" w:hAnsi="Cambria" w:cs="Arial"/>
                <w:szCs w:val="24"/>
              </w:rPr>
              <w:t>Numărul de sesizări scrise întemeiate privind nerespectarea de către operator a obligațiilor din licență</w:t>
            </w:r>
          </w:p>
        </w:tc>
        <w:tc>
          <w:tcPr>
            <w:tcW w:w="829" w:type="dxa"/>
            <w:tcBorders>
              <w:top w:val="single" w:sz="4" w:space="0" w:color="auto"/>
              <w:bottom w:val="single" w:sz="4" w:space="0" w:color="auto"/>
            </w:tcBorders>
          </w:tcPr>
          <w:p w14:paraId="7B3648CF"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6C942023"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09A1D122"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1FE0C6EB"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0D3BD661" w14:textId="77777777" w:rsidR="00E10505" w:rsidRPr="002B1C2F" w:rsidRDefault="00E10505" w:rsidP="000F333B">
            <w:pPr>
              <w:jc w:val="both"/>
              <w:rPr>
                <w:rFonts w:ascii="Cambria" w:hAnsi="Cambria" w:cs="Arial"/>
                <w:szCs w:val="24"/>
              </w:rPr>
            </w:pPr>
          </w:p>
        </w:tc>
      </w:tr>
      <w:tr w:rsidR="00E10505" w:rsidRPr="002B1C2F" w14:paraId="52D5B2F2" w14:textId="77777777" w:rsidTr="00B24E4C">
        <w:trPr>
          <w:cantSplit/>
        </w:trPr>
        <w:tc>
          <w:tcPr>
            <w:tcW w:w="659" w:type="dxa"/>
            <w:tcBorders>
              <w:top w:val="single" w:sz="4" w:space="0" w:color="auto"/>
              <w:left w:val="single" w:sz="12" w:space="0" w:color="auto"/>
              <w:bottom w:val="single" w:sz="4" w:space="0" w:color="auto"/>
            </w:tcBorders>
          </w:tcPr>
          <w:p w14:paraId="38BD5DDD" w14:textId="77777777" w:rsidR="00E10505" w:rsidRPr="002B1C2F" w:rsidRDefault="00E10505" w:rsidP="00E10505">
            <w:pPr>
              <w:pStyle w:val="ListParagraph"/>
              <w:numPr>
                <w:ilvl w:val="0"/>
                <w:numId w:val="8"/>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53C6A925"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încălcări a obligațiilor operatorului rezultate din analizele și controalele ANRSC și modul de soluționare pentru fiecare caz de încălcare a acestor obligații</w:t>
            </w:r>
          </w:p>
        </w:tc>
        <w:tc>
          <w:tcPr>
            <w:tcW w:w="829" w:type="dxa"/>
            <w:tcBorders>
              <w:top w:val="single" w:sz="4" w:space="0" w:color="auto"/>
              <w:bottom w:val="single" w:sz="4" w:space="0" w:color="auto"/>
            </w:tcBorders>
          </w:tcPr>
          <w:p w14:paraId="0753E3AF"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385271FD"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4DEBC057"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683EA3BE"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461C9D92" w14:textId="77777777" w:rsidR="00E10505" w:rsidRPr="002B1C2F" w:rsidRDefault="00E10505" w:rsidP="000F333B">
            <w:pPr>
              <w:jc w:val="both"/>
              <w:rPr>
                <w:rFonts w:ascii="Cambria" w:hAnsi="Cambria" w:cs="Arial"/>
                <w:szCs w:val="24"/>
              </w:rPr>
            </w:pPr>
          </w:p>
        </w:tc>
      </w:tr>
      <w:tr w:rsidR="00E10505" w:rsidRPr="002B1C2F" w14:paraId="70A39B6A" w14:textId="77777777" w:rsidTr="00B24E4C">
        <w:trPr>
          <w:cantSplit/>
        </w:trPr>
        <w:tc>
          <w:tcPr>
            <w:tcW w:w="659" w:type="dxa"/>
            <w:tcBorders>
              <w:top w:val="single" w:sz="4" w:space="0" w:color="auto"/>
              <w:left w:val="single" w:sz="12" w:space="0" w:color="auto"/>
              <w:bottom w:val="single" w:sz="4" w:space="0" w:color="auto"/>
            </w:tcBorders>
          </w:tcPr>
          <w:p w14:paraId="6B3EBDA3" w14:textId="77777777" w:rsidR="00E10505" w:rsidRPr="002B1C2F" w:rsidRDefault="00E10505" w:rsidP="00E10505">
            <w:pPr>
              <w:pStyle w:val="ListParagraph"/>
              <w:numPr>
                <w:ilvl w:val="1"/>
                <w:numId w:val="2"/>
              </w:numPr>
              <w:spacing w:after="0" w:line="240" w:lineRule="auto"/>
              <w:ind w:left="357" w:hanging="357"/>
              <w:jc w:val="both"/>
              <w:rPr>
                <w:rFonts w:ascii="Cambria" w:hAnsi="Cambria" w:cs="Arial"/>
                <w:sz w:val="24"/>
                <w:szCs w:val="24"/>
              </w:rPr>
            </w:pPr>
          </w:p>
        </w:tc>
        <w:tc>
          <w:tcPr>
            <w:tcW w:w="4665" w:type="dxa"/>
            <w:tcBorders>
              <w:top w:val="single" w:sz="4" w:space="0" w:color="auto"/>
              <w:bottom w:val="single" w:sz="4" w:space="0" w:color="auto"/>
            </w:tcBorders>
          </w:tcPr>
          <w:p w14:paraId="60FDFA3E" w14:textId="77777777" w:rsidR="00E10505" w:rsidRPr="002B1C2F" w:rsidRDefault="00E10505" w:rsidP="000F333B">
            <w:pPr>
              <w:jc w:val="both"/>
              <w:rPr>
                <w:rFonts w:ascii="Cambria" w:hAnsi="Cambria" w:cs="Arial"/>
                <w:b/>
                <w:i/>
                <w:szCs w:val="24"/>
              </w:rPr>
            </w:pPr>
            <w:r w:rsidRPr="002B1C2F">
              <w:rPr>
                <w:rFonts w:ascii="Cambria" w:hAnsi="Cambria" w:cs="Arial"/>
                <w:b/>
                <w:i/>
                <w:szCs w:val="24"/>
              </w:rPr>
              <w:t>Indicatori de performanță a căror nerespectare atrage penalități conform contractului de delegare a gestiunii</w:t>
            </w:r>
          </w:p>
        </w:tc>
        <w:tc>
          <w:tcPr>
            <w:tcW w:w="829" w:type="dxa"/>
            <w:tcBorders>
              <w:top w:val="single" w:sz="4" w:space="0" w:color="auto"/>
              <w:bottom w:val="single" w:sz="4" w:space="0" w:color="auto"/>
            </w:tcBorders>
          </w:tcPr>
          <w:p w14:paraId="0A76093F"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6D4D7EDD"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5108E157"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tcBorders>
          </w:tcPr>
          <w:p w14:paraId="5CB9A696" w14:textId="77777777" w:rsidR="00E10505" w:rsidRPr="002B1C2F" w:rsidRDefault="00E10505" w:rsidP="000F333B">
            <w:pPr>
              <w:jc w:val="both"/>
              <w:rPr>
                <w:rFonts w:ascii="Cambria" w:hAnsi="Cambria" w:cs="Arial"/>
                <w:szCs w:val="24"/>
              </w:rPr>
            </w:pPr>
          </w:p>
        </w:tc>
        <w:tc>
          <w:tcPr>
            <w:tcW w:w="829" w:type="dxa"/>
            <w:tcBorders>
              <w:top w:val="single" w:sz="4" w:space="0" w:color="auto"/>
              <w:bottom w:val="single" w:sz="4" w:space="0" w:color="auto"/>
              <w:right w:val="single" w:sz="12" w:space="0" w:color="auto"/>
            </w:tcBorders>
          </w:tcPr>
          <w:p w14:paraId="5938BC7B" w14:textId="77777777" w:rsidR="00E10505" w:rsidRPr="002B1C2F" w:rsidRDefault="00E10505" w:rsidP="000F333B">
            <w:pPr>
              <w:jc w:val="both"/>
              <w:rPr>
                <w:rFonts w:ascii="Cambria" w:hAnsi="Cambria" w:cs="Arial"/>
                <w:szCs w:val="24"/>
              </w:rPr>
            </w:pPr>
          </w:p>
        </w:tc>
      </w:tr>
      <w:tr w:rsidR="00E10505" w:rsidRPr="002B1C2F" w14:paraId="5E5E5268" w14:textId="77777777" w:rsidTr="00B24E4C">
        <w:trPr>
          <w:cantSplit/>
        </w:trPr>
        <w:tc>
          <w:tcPr>
            <w:tcW w:w="659" w:type="dxa"/>
            <w:tcBorders>
              <w:top w:val="single" w:sz="4" w:space="0" w:color="auto"/>
              <w:left w:val="single" w:sz="12" w:space="0" w:color="auto"/>
              <w:bottom w:val="single" w:sz="4" w:space="0" w:color="auto"/>
            </w:tcBorders>
          </w:tcPr>
          <w:p w14:paraId="4F8E1E74" w14:textId="77777777" w:rsidR="00E10505" w:rsidRPr="002B1C2F" w:rsidRDefault="00E10505" w:rsidP="00E10505">
            <w:pPr>
              <w:pStyle w:val="ListParagraph"/>
              <w:numPr>
                <w:ilvl w:val="0"/>
                <w:numId w:val="9"/>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1A33262E" w14:textId="77777777" w:rsidR="00E10505" w:rsidRPr="002B1C2F" w:rsidRDefault="00E10505" w:rsidP="000F333B">
            <w:pPr>
              <w:jc w:val="both"/>
              <w:rPr>
                <w:rFonts w:ascii="Cambria" w:hAnsi="Cambria" w:cs="Arial"/>
                <w:szCs w:val="24"/>
              </w:rPr>
            </w:pPr>
            <w:r w:rsidRPr="002B1C2F">
              <w:rPr>
                <w:rFonts w:ascii="Cambria" w:hAnsi="Cambria" w:cs="Arial"/>
                <w:szCs w:val="24"/>
              </w:rPr>
              <w:t>Valoarea despăgubirilor acordate de operator în cazul deteriorării din cauze imputabile lui a instalațiilor utilizatorului</w:t>
            </w:r>
          </w:p>
        </w:tc>
        <w:tc>
          <w:tcPr>
            <w:tcW w:w="829" w:type="dxa"/>
            <w:tcBorders>
              <w:top w:val="single" w:sz="4" w:space="0" w:color="auto"/>
              <w:bottom w:val="single" w:sz="4" w:space="0" w:color="auto"/>
            </w:tcBorders>
          </w:tcPr>
          <w:p w14:paraId="374C649D"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08BCB3D4"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4A4B88DB"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4ECE2647"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right w:val="single" w:sz="12" w:space="0" w:color="auto"/>
            </w:tcBorders>
          </w:tcPr>
          <w:p w14:paraId="559F6123"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r>
      <w:tr w:rsidR="00E10505" w:rsidRPr="002B1C2F" w14:paraId="0F1FABBB" w14:textId="77777777" w:rsidTr="00B24E4C">
        <w:trPr>
          <w:cantSplit/>
        </w:trPr>
        <w:tc>
          <w:tcPr>
            <w:tcW w:w="659" w:type="dxa"/>
            <w:tcBorders>
              <w:top w:val="single" w:sz="4" w:space="0" w:color="auto"/>
              <w:left w:val="single" w:sz="12" w:space="0" w:color="auto"/>
              <w:bottom w:val="single" w:sz="4" w:space="0" w:color="auto"/>
            </w:tcBorders>
          </w:tcPr>
          <w:p w14:paraId="638C3FB0" w14:textId="77777777" w:rsidR="00E10505" w:rsidRPr="002B1C2F" w:rsidRDefault="00E10505" w:rsidP="00E10505">
            <w:pPr>
              <w:pStyle w:val="ListParagraph"/>
              <w:numPr>
                <w:ilvl w:val="0"/>
                <w:numId w:val="9"/>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16742FF6" w14:textId="77777777" w:rsidR="00E10505" w:rsidRPr="002B1C2F" w:rsidRDefault="00E10505" w:rsidP="000F333B">
            <w:pPr>
              <w:jc w:val="both"/>
              <w:rPr>
                <w:rFonts w:ascii="Cambria" w:hAnsi="Cambria" w:cs="Arial"/>
                <w:szCs w:val="24"/>
              </w:rPr>
            </w:pPr>
            <w:r w:rsidRPr="002B1C2F">
              <w:rPr>
                <w:rFonts w:ascii="Cambria" w:hAnsi="Cambria" w:cs="Arial"/>
                <w:szCs w:val="24"/>
              </w:rPr>
              <w:t>Valoarea despăgubirilor acordate de operator pentru nerespectarea parametrilor de furnizare</w:t>
            </w:r>
          </w:p>
        </w:tc>
        <w:tc>
          <w:tcPr>
            <w:tcW w:w="829" w:type="dxa"/>
            <w:tcBorders>
              <w:top w:val="single" w:sz="4" w:space="0" w:color="auto"/>
              <w:bottom w:val="single" w:sz="4" w:space="0" w:color="auto"/>
            </w:tcBorders>
          </w:tcPr>
          <w:p w14:paraId="0260AEDD"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5220F421"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55427765"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tcBorders>
          </w:tcPr>
          <w:p w14:paraId="71EB53A0"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c>
          <w:tcPr>
            <w:tcW w:w="829" w:type="dxa"/>
            <w:tcBorders>
              <w:top w:val="single" w:sz="4" w:space="0" w:color="auto"/>
              <w:bottom w:val="single" w:sz="4" w:space="0" w:color="auto"/>
              <w:right w:val="single" w:sz="12" w:space="0" w:color="auto"/>
            </w:tcBorders>
          </w:tcPr>
          <w:p w14:paraId="6BF41D94" w14:textId="77777777" w:rsidR="00E10505" w:rsidRPr="002B1C2F" w:rsidRDefault="00E10505" w:rsidP="000F333B">
            <w:pPr>
              <w:jc w:val="both"/>
              <w:rPr>
                <w:rFonts w:ascii="Cambria" w:hAnsi="Cambria" w:cs="Arial"/>
                <w:szCs w:val="24"/>
              </w:rPr>
            </w:pPr>
            <w:r w:rsidRPr="002B1C2F">
              <w:rPr>
                <w:rFonts w:ascii="Cambria" w:hAnsi="Cambria" w:cs="Arial"/>
                <w:szCs w:val="24"/>
              </w:rPr>
              <w:t>100%</w:t>
            </w:r>
          </w:p>
        </w:tc>
      </w:tr>
      <w:tr w:rsidR="00E10505" w:rsidRPr="002B1C2F" w14:paraId="4A7D8788" w14:textId="77777777" w:rsidTr="00B24E4C">
        <w:trPr>
          <w:cantSplit/>
        </w:trPr>
        <w:tc>
          <w:tcPr>
            <w:tcW w:w="659" w:type="dxa"/>
            <w:tcBorders>
              <w:top w:val="single" w:sz="4" w:space="0" w:color="auto"/>
              <w:left w:val="single" w:sz="12" w:space="0" w:color="auto"/>
              <w:bottom w:val="single" w:sz="4" w:space="0" w:color="auto"/>
            </w:tcBorders>
          </w:tcPr>
          <w:p w14:paraId="4D0BED3D" w14:textId="77777777" w:rsidR="00E10505" w:rsidRPr="002B1C2F" w:rsidRDefault="00E10505" w:rsidP="00E10505">
            <w:pPr>
              <w:pStyle w:val="ListParagraph"/>
              <w:numPr>
                <w:ilvl w:val="0"/>
                <w:numId w:val="9"/>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5D9921DD"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facturi contestate de utilizator</w:t>
            </w:r>
          </w:p>
        </w:tc>
        <w:tc>
          <w:tcPr>
            <w:tcW w:w="829" w:type="dxa"/>
            <w:tcBorders>
              <w:top w:val="single" w:sz="4" w:space="0" w:color="auto"/>
              <w:bottom w:val="single" w:sz="4" w:space="0" w:color="auto"/>
            </w:tcBorders>
          </w:tcPr>
          <w:p w14:paraId="56B4F9EB"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tcBorders>
          </w:tcPr>
          <w:p w14:paraId="77E49604"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tcBorders>
          </w:tcPr>
          <w:p w14:paraId="175C1C01"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tcBorders>
          </w:tcPr>
          <w:p w14:paraId="43AB1247"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right w:val="single" w:sz="12" w:space="0" w:color="auto"/>
            </w:tcBorders>
          </w:tcPr>
          <w:p w14:paraId="14E90550"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r>
      <w:tr w:rsidR="00E10505" w:rsidRPr="002B1C2F" w14:paraId="08477C0B" w14:textId="77777777" w:rsidTr="00B24E4C">
        <w:trPr>
          <w:cantSplit/>
        </w:trPr>
        <w:tc>
          <w:tcPr>
            <w:tcW w:w="659" w:type="dxa"/>
            <w:tcBorders>
              <w:top w:val="single" w:sz="4" w:space="0" w:color="auto"/>
              <w:left w:val="single" w:sz="12" w:space="0" w:color="auto"/>
              <w:bottom w:val="single" w:sz="4" w:space="0" w:color="auto"/>
            </w:tcBorders>
          </w:tcPr>
          <w:p w14:paraId="4CC55275" w14:textId="77777777" w:rsidR="00E10505" w:rsidRPr="002B1C2F" w:rsidRDefault="00E10505" w:rsidP="00E10505">
            <w:pPr>
              <w:pStyle w:val="ListParagraph"/>
              <w:numPr>
                <w:ilvl w:val="0"/>
                <w:numId w:val="9"/>
              </w:numPr>
              <w:spacing w:after="0" w:line="240" w:lineRule="auto"/>
              <w:jc w:val="both"/>
              <w:rPr>
                <w:rFonts w:ascii="Cambria" w:hAnsi="Cambria" w:cs="Arial"/>
                <w:sz w:val="24"/>
                <w:szCs w:val="24"/>
              </w:rPr>
            </w:pPr>
          </w:p>
        </w:tc>
        <w:tc>
          <w:tcPr>
            <w:tcW w:w="4665" w:type="dxa"/>
            <w:tcBorders>
              <w:top w:val="single" w:sz="4" w:space="0" w:color="auto"/>
              <w:bottom w:val="single" w:sz="4" w:space="0" w:color="auto"/>
            </w:tcBorders>
          </w:tcPr>
          <w:p w14:paraId="48F93B7A" w14:textId="77777777" w:rsidR="00E10505" w:rsidRPr="002B1C2F" w:rsidRDefault="00E10505" w:rsidP="000F333B">
            <w:pPr>
              <w:jc w:val="both"/>
              <w:rPr>
                <w:rFonts w:ascii="Cambria" w:hAnsi="Cambria" w:cs="Arial"/>
                <w:szCs w:val="24"/>
              </w:rPr>
            </w:pPr>
            <w:r w:rsidRPr="002B1C2F">
              <w:rPr>
                <w:rFonts w:ascii="Cambria" w:hAnsi="Cambria" w:cs="Arial"/>
                <w:szCs w:val="24"/>
              </w:rPr>
              <w:t>Numărul de facturi de la punctul c) care au justificat contestarea valorilor</w:t>
            </w:r>
          </w:p>
        </w:tc>
        <w:tc>
          <w:tcPr>
            <w:tcW w:w="829" w:type="dxa"/>
            <w:tcBorders>
              <w:top w:val="single" w:sz="4" w:space="0" w:color="auto"/>
              <w:bottom w:val="single" w:sz="4" w:space="0" w:color="auto"/>
            </w:tcBorders>
          </w:tcPr>
          <w:p w14:paraId="1C6BA385"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tcBorders>
          </w:tcPr>
          <w:p w14:paraId="686CE3E1"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tcBorders>
          </w:tcPr>
          <w:p w14:paraId="346F2247"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tcBorders>
          </w:tcPr>
          <w:p w14:paraId="2682DB15"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4" w:space="0" w:color="auto"/>
              <w:right w:val="single" w:sz="12" w:space="0" w:color="auto"/>
            </w:tcBorders>
          </w:tcPr>
          <w:p w14:paraId="051B6D94"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r>
      <w:tr w:rsidR="00E10505" w:rsidRPr="002B1C2F" w14:paraId="18F3545A" w14:textId="77777777" w:rsidTr="00B24E4C">
        <w:trPr>
          <w:cantSplit/>
        </w:trPr>
        <w:tc>
          <w:tcPr>
            <w:tcW w:w="659" w:type="dxa"/>
            <w:tcBorders>
              <w:top w:val="single" w:sz="4" w:space="0" w:color="auto"/>
              <w:left w:val="single" w:sz="12" w:space="0" w:color="auto"/>
              <w:bottom w:val="single" w:sz="12" w:space="0" w:color="auto"/>
            </w:tcBorders>
          </w:tcPr>
          <w:p w14:paraId="396E6B18" w14:textId="77777777" w:rsidR="00E10505" w:rsidRPr="002B1C2F" w:rsidRDefault="00E10505" w:rsidP="00E10505">
            <w:pPr>
              <w:pStyle w:val="ListParagraph"/>
              <w:numPr>
                <w:ilvl w:val="0"/>
                <w:numId w:val="9"/>
              </w:numPr>
              <w:spacing w:after="0" w:line="240" w:lineRule="auto"/>
              <w:jc w:val="both"/>
              <w:rPr>
                <w:rFonts w:ascii="Cambria" w:hAnsi="Cambria" w:cs="Arial"/>
                <w:sz w:val="24"/>
                <w:szCs w:val="24"/>
              </w:rPr>
            </w:pPr>
          </w:p>
        </w:tc>
        <w:tc>
          <w:tcPr>
            <w:tcW w:w="4665" w:type="dxa"/>
            <w:tcBorders>
              <w:top w:val="single" w:sz="4" w:space="0" w:color="auto"/>
              <w:bottom w:val="single" w:sz="12" w:space="0" w:color="auto"/>
            </w:tcBorders>
          </w:tcPr>
          <w:p w14:paraId="5C0F3AEE" w14:textId="77777777" w:rsidR="00E10505" w:rsidRPr="002B1C2F" w:rsidRDefault="00E10505" w:rsidP="000F333B">
            <w:pPr>
              <w:jc w:val="both"/>
              <w:rPr>
                <w:rFonts w:ascii="Cambria" w:hAnsi="Cambria" w:cs="Arial"/>
                <w:szCs w:val="24"/>
              </w:rPr>
            </w:pPr>
            <w:r w:rsidRPr="002B1C2F">
              <w:rPr>
                <w:rFonts w:ascii="Cambria" w:hAnsi="Cambria" w:cs="Arial"/>
                <w:szCs w:val="24"/>
              </w:rPr>
              <w:t>Valoarea reducerilor facturilor datorate contestării valorilor acestora</w:t>
            </w:r>
          </w:p>
        </w:tc>
        <w:tc>
          <w:tcPr>
            <w:tcW w:w="829" w:type="dxa"/>
            <w:tcBorders>
              <w:top w:val="single" w:sz="4" w:space="0" w:color="auto"/>
              <w:bottom w:val="single" w:sz="12" w:space="0" w:color="auto"/>
            </w:tcBorders>
          </w:tcPr>
          <w:p w14:paraId="4F5493AD"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12" w:space="0" w:color="auto"/>
            </w:tcBorders>
          </w:tcPr>
          <w:p w14:paraId="7AB23E2B"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12" w:space="0" w:color="auto"/>
            </w:tcBorders>
          </w:tcPr>
          <w:p w14:paraId="2307EE29"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12" w:space="0" w:color="auto"/>
            </w:tcBorders>
          </w:tcPr>
          <w:p w14:paraId="02485C29"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c>
          <w:tcPr>
            <w:tcW w:w="829" w:type="dxa"/>
            <w:tcBorders>
              <w:top w:val="single" w:sz="4" w:space="0" w:color="auto"/>
              <w:bottom w:val="single" w:sz="12" w:space="0" w:color="auto"/>
              <w:right w:val="single" w:sz="12" w:space="0" w:color="auto"/>
            </w:tcBorders>
          </w:tcPr>
          <w:p w14:paraId="2D044C64" w14:textId="77777777" w:rsidR="00E10505" w:rsidRPr="002B1C2F" w:rsidRDefault="00E10505" w:rsidP="000F333B">
            <w:pPr>
              <w:jc w:val="both"/>
              <w:rPr>
                <w:rFonts w:ascii="Cambria" w:hAnsi="Cambria" w:cs="Arial"/>
                <w:szCs w:val="24"/>
              </w:rPr>
            </w:pPr>
            <w:r w:rsidRPr="002B1C2F">
              <w:rPr>
                <w:rFonts w:ascii="Cambria" w:hAnsi="Cambria" w:cs="Arial"/>
                <w:szCs w:val="24"/>
              </w:rPr>
              <w:t>0</w:t>
            </w:r>
          </w:p>
        </w:tc>
      </w:tr>
      <w:bookmarkEnd w:id="0"/>
    </w:tbl>
    <w:p w14:paraId="378697C0" w14:textId="290A200F" w:rsidR="00E10505" w:rsidRDefault="00E10505" w:rsidP="009C157D">
      <w:pPr>
        <w:spacing w:before="26" w:after="240"/>
        <w:jc w:val="both"/>
        <w:rPr>
          <w:rFonts w:ascii="Cambria" w:hAnsi="Cambria"/>
          <w:color w:val="FF0000"/>
          <w:szCs w:val="24"/>
        </w:rPr>
      </w:pPr>
    </w:p>
    <w:p w14:paraId="0D6E15DD" w14:textId="0BF8FC3D" w:rsidR="00BA321A" w:rsidRPr="009C157D" w:rsidRDefault="00BA321A" w:rsidP="00D13031">
      <w:pPr>
        <w:spacing w:after="0"/>
        <w:ind w:left="709" w:firstLine="709"/>
        <w:jc w:val="both"/>
        <w:rPr>
          <w:rFonts w:ascii="Cambria" w:hAnsi="Cambria"/>
          <w:b/>
          <w:szCs w:val="24"/>
        </w:rPr>
      </w:pPr>
      <w:r w:rsidRPr="009C157D">
        <w:rPr>
          <w:rFonts w:ascii="Cambria" w:hAnsi="Cambria"/>
          <w:b/>
          <w:szCs w:val="24"/>
        </w:rPr>
        <w:t xml:space="preserve">PREȘEDINTE DE ȘEDINȚĂ </w:t>
      </w:r>
      <w:r w:rsidRPr="009C157D">
        <w:rPr>
          <w:rFonts w:ascii="Cambria" w:hAnsi="Cambria"/>
          <w:b/>
          <w:szCs w:val="24"/>
        </w:rPr>
        <w:tab/>
      </w:r>
      <w:r w:rsidRPr="009C157D">
        <w:rPr>
          <w:rFonts w:ascii="Cambria" w:hAnsi="Cambria"/>
          <w:b/>
          <w:szCs w:val="24"/>
        </w:rPr>
        <w:tab/>
      </w:r>
      <w:r w:rsidR="00D13031">
        <w:rPr>
          <w:rFonts w:ascii="Cambria" w:hAnsi="Cambria"/>
          <w:b/>
          <w:szCs w:val="24"/>
        </w:rPr>
        <w:tab/>
      </w:r>
      <w:r w:rsidR="00966DE1">
        <w:rPr>
          <w:rFonts w:ascii="Cambria" w:hAnsi="Cambria"/>
          <w:b/>
          <w:szCs w:val="24"/>
        </w:rPr>
        <w:t xml:space="preserve">PENTRU </w:t>
      </w:r>
      <w:r w:rsidRPr="009C157D">
        <w:rPr>
          <w:rFonts w:ascii="Cambria" w:hAnsi="Cambria"/>
          <w:b/>
          <w:szCs w:val="24"/>
        </w:rPr>
        <w:t>SECRETAR GENERAL</w:t>
      </w:r>
    </w:p>
    <w:p w14:paraId="2278C018" w14:textId="76615C37" w:rsidR="00BA321A" w:rsidRPr="0034344D" w:rsidRDefault="002E2EDA" w:rsidP="002E2EDA">
      <w:pPr>
        <w:ind w:left="698" w:firstLine="720"/>
        <w:jc w:val="both"/>
        <w:rPr>
          <w:rFonts w:ascii="Cambria" w:hAnsi="Cambria"/>
          <w:b/>
          <w:szCs w:val="24"/>
          <w:lang w:val="en-US"/>
        </w:rPr>
      </w:pPr>
      <w:r>
        <w:rPr>
          <w:rFonts w:ascii="Cambria" w:hAnsi="Cambria"/>
          <w:b/>
          <w:szCs w:val="24"/>
          <w:lang w:val="en-US"/>
        </w:rPr>
        <w:t xml:space="preserve">        </w:t>
      </w:r>
      <w:r>
        <w:rPr>
          <w:rFonts w:ascii="Cambria" w:hAnsi="Cambria"/>
          <w:b/>
          <w:szCs w:val="24"/>
          <w:lang w:val="en-US"/>
        </w:rPr>
        <w:tab/>
      </w:r>
      <w:r>
        <w:rPr>
          <w:rFonts w:ascii="Cambria" w:hAnsi="Cambria"/>
          <w:b/>
          <w:szCs w:val="24"/>
          <w:lang w:val="en-US"/>
        </w:rPr>
        <w:tab/>
      </w:r>
      <w:r>
        <w:rPr>
          <w:rFonts w:ascii="Cambria" w:hAnsi="Cambria"/>
          <w:b/>
          <w:szCs w:val="24"/>
          <w:lang w:val="en-US"/>
        </w:rPr>
        <w:tab/>
      </w:r>
    </w:p>
    <w:sectPr w:rsidR="00BA321A" w:rsidRPr="0034344D" w:rsidSect="009C157D">
      <w:footerReference w:type="default" r:id="rId10"/>
      <w:pgSz w:w="11907" w:h="16839"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15A69" w14:textId="77777777" w:rsidR="00A62C6A" w:rsidRDefault="00A62C6A" w:rsidP="009C157D">
      <w:pPr>
        <w:spacing w:after="0" w:line="240" w:lineRule="auto"/>
      </w:pPr>
      <w:r>
        <w:separator/>
      </w:r>
    </w:p>
  </w:endnote>
  <w:endnote w:type="continuationSeparator" w:id="0">
    <w:p w14:paraId="38376759" w14:textId="77777777" w:rsidR="00A62C6A" w:rsidRDefault="00A62C6A" w:rsidP="009C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7025284"/>
      <w:docPartObj>
        <w:docPartGallery w:val="Page Numbers (Bottom of Page)"/>
        <w:docPartUnique/>
      </w:docPartObj>
    </w:sdtPr>
    <w:sdtEndPr>
      <w:rPr>
        <w:noProof/>
      </w:rPr>
    </w:sdtEndPr>
    <w:sdtContent>
      <w:p w14:paraId="2BCDB798" w14:textId="0CEB2F9E" w:rsidR="00D13031" w:rsidRDefault="00D13031">
        <w:pPr>
          <w:pStyle w:val="Footer"/>
          <w:jc w:val="center"/>
        </w:pPr>
        <w:r>
          <w:fldChar w:fldCharType="begin"/>
        </w:r>
        <w:r>
          <w:instrText xml:space="preserve"> PAGE   \* MERGEFORMAT </w:instrText>
        </w:r>
        <w:r>
          <w:fldChar w:fldCharType="separate"/>
        </w:r>
        <w:r w:rsidR="002E2EDA">
          <w:rPr>
            <w:noProof/>
          </w:rPr>
          <w:t>29</w:t>
        </w:r>
        <w:r>
          <w:rPr>
            <w:noProof/>
          </w:rPr>
          <w:fldChar w:fldCharType="end"/>
        </w:r>
      </w:p>
    </w:sdtContent>
  </w:sdt>
  <w:p w14:paraId="6F03F090" w14:textId="77777777" w:rsidR="00D13031" w:rsidRDefault="00D13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968FF" w14:textId="77777777" w:rsidR="00A62C6A" w:rsidRDefault="00A62C6A" w:rsidP="009C157D">
      <w:pPr>
        <w:spacing w:after="0" w:line="240" w:lineRule="auto"/>
      </w:pPr>
      <w:r>
        <w:separator/>
      </w:r>
    </w:p>
  </w:footnote>
  <w:footnote w:type="continuationSeparator" w:id="0">
    <w:p w14:paraId="08262C52" w14:textId="77777777" w:rsidR="00A62C6A" w:rsidRDefault="00A62C6A" w:rsidP="009C15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D6F26"/>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ED2A0B"/>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37F12DF"/>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CF39D4"/>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57D6EC0"/>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9D0440E"/>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8977E7"/>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2EE6D32"/>
    <w:multiLevelType w:val="multilevel"/>
    <w:tmpl w:val="937C9E80"/>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343CA2"/>
    <w:multiLevelType w:val="multilevel"/>
    <w:tmpl w:val="92987D0A"/>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16031818">
    <w:abstractNumId w:val="8"/>
  </w:num>
  <w:num w:numId="2" w16cid:durableId="486212666">
    <w:abstractNumId w:val="6"/>
  </w:num>
  <w:num w:numId="3" w16cid:durableId="1513647109">
    <w:abstractNumId w:val="0"/>
  </w:num>
  <w:num w:numId="4" w16cid:durableId="778524217">
    <w:abstractNumId w:val="5"/>
  </w:num>
  <w:num w:numId="5" w16cid:durableId="2058385934">
    <w:abstractNumId w:val="2"/>
  </w:num>
  <w:num w:numId="6" w16cid:durableId="965965063">
    <w:abstractNumId w:val="1"/>
  </w:num>
  <w:num w:numId="7" w16cid:durableId="735512956">
    <w:abstractNumId w:val="3"/>
  </w:num>
  <w:num w:numId="8" w16cid:durableId="59787332">
    <w:abstractNumId w:val="4"/>
  </w:num>
  <w:num w:numId="9" w16cid:durableId="10147244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625"/>
    <w:rsid w:val="000249D5"/>
    <w:rsid w:val="000465ED"/>
    <w:rsid w:val="00075B44"/>
    <w:rsid w:val="00084AD1"/>
    <w:rsid w:val="00095F88"/>
    <w:rsid w:val="000A068D"/>
    <w:rsid w:val="000A5816"/>
    <w:rsid w:val="000C2310"/>
    <w:rsid w:val="000D0B72"/>
    <w:rsid w:val="000D28A3"/>
    <w:rsid w:val="000E3D29"/>
    <w:rsid w:val="000F1FFE"/>
    <w:rsid w:val="00121861"/>
    <w:rsid w:val="001219C0"/>
    <w:rsid w:val="001244D1"/>
    <w:rsid w:val="001633A9"/>
    <w:rsid w:val="00174D54"/>
    <w:rsid w:val="001A304D"/>
    <w:rsid w:val="001D0BA8"/>
    <w:rsid w:val="001D1347"/>
    <w:rsid w:val="001E29A0"/>
    <w:rsid w:val="001E4771"/>
    <w:rsid w:val="001E6694"/>
    <w:rsid w:val="001F1BED"/>
    <w:rsid w:val="00225A07"/>
    <w:rsid w:val="00236B5B"/>
    <w:rsid w:val="00250C43"/>
    <w:rsid w:val="00264FAE"/>
    <w:rsid w:val="00295123"/>
    <w:rsid w:val="00296646"/>
    <w:rsid w:val="002A2D2F"/>
    <w:rsid w:val="002B120A"/>
    <w:rsid w:val="002B1C2F"/>
    <w:rsid w:val="002E2EDA"/>
    <w:rsid w:val="002F41F7"/>
    <w:rsid w:val="003301B6"/>
    <w:rsid w:val="00340107"/>
    <w:rsid w:val="003411B8"/>
    <w:rsid w:val="003428AA"/>
    <w:rsid w:val="0034344D"/>
    <w:rsid w:val="003468A9"/>
    <w:rsid w:val="00360164"/>
    <w:rsid w:val="00380035"/>
    <w:rsid w:val="00381F3B"/>
    <w:rsid w:val="003C2635"/>
    <w:rsid w:val="003D5B6F"/>
    <w:rsid w:val="003D7175"/>
    <w:rsid w:val="003E3FB9"/>
    <w:rsid w:val="003F0448"/>
    <w:rsid w:val="00455E96"/>
    <w:rsid w:val="00494937"/>
    <w:rsid w:val="004A23E6"/>
    <w:rsid w:val="004D0109"/>
    <w:rsid w:val="004E2701"/>
    <w:rsid w:val="004F718A"/>
    <w:rsid w:val="00537A8C"/>
    <w:rsid w:val="00557382"/>
    <w:rsid w:val="005B6AC9"/>
    <w:rsid w:val="005C0FDA"/>
    <w:rsid w:val="005F011D"/>
    <w:rsid w:val="00601DBF"/>
    <w:rsid w:val="006305E1"/>
    <w:rsid w:val="006376D9"/>
    <w:rsid w:val="00641B56"/>
    <w:rsid w:val="00670E72"/>
    <w:rsid w:val="006756A4"/>
    <w:rsid w:val="00685DA3"/>
    <w:rsid w:val="006A12CD"/>
    <w:rsid w:val="006A6DB0"/>
    <w:rsid w:val="006B4A06"/>
    <w:rsid w:val="006B68A2"/>
    <w:rsid w:val="006E1A5C"/>
    <w:rsid w:val="006E78CF"/>
    <w:rsid w:val="006F1937"/>
    <w:rsid w:val="00710046"/>
    <w:rsid w:val="00714CBF"/>
    <w:rsid w:val="0074357D"/>
    <w:rsid w:val="007534AE"/>
    <w:rsid w:val="00767CC0"/>
    <w:rsid w:val="00783326"/>
    <w:rsid w:val="007B143F"/>
    <w:rsid w:val="007C1DC4"/>
    <w:rsid w:val="0083519B"/>
    <w:rsid w:val="0084182A"/>
    <w:rsid w:val="00845B54"/>
    <w:rsid w:val="008737C8"/>
    <w:rsid w:val="0087579D"/>
    <w:rsid w:val="00877494"/>
    <w:rsid w:val="008B3398"/>
    <w:rsid w:val="008C6387"/>
    <w:rsid w:val="008D147D"/>
    <w:rsid w:val="008E1ACB"/>
    <w:rsid w:val="00933C32"/>
    <w:rsid w:val="00955D1F"/>
    <w:rsid w:val="00966DE1"/>
    <w:rsid w:val="00983625"/>
    <w:rsid w:val="00985BBF"/>
    <w:rsid w:val="00990458"/>
    <w:rsid w:val="00991672"/>
    <w:rsid w:val="009953B6"/>
    <w:rsid w:val="009A6850"/>
    <w:rsid w:val="009B5363"/>
    <w:rsid w:val="009C1012"/>
    <w:rsid w:val="009C157D"/>
    <w:rsid w:val="009E00BD"/>
    <w:rsid w:val="009E075F"/>
    <w:rsid w:val="009F5A86"/>
    <w:rsid w:val="00A27E93"/>
    <w:rsid w:val="00A31E96"/>
    <w:rsid w:val="00A37895"/>
    <w:rsid w:val="00A52011"/>
    <w:rsid w:val="00A60297"/>
    <w:rsid w:val="00A62C6A"/>
    <w:rsid w:val="00A714DA"/>
    <w:rsid w:val="00A93F79"/>
    <w:rsid w:val="00A975A4"/>
    <w:rsid w:val="00AA1F3D"/>
    <w:rsid w:val="00AC4C83"/>
    <w:rsid w:val="00AE02A1"/>
    <w:rsid w:val="00AE654D"/>
    <w:rsid w:val="00AF7E1A"/>
    <w:rsid w:val="00B24236"/>
    <w:rsid w:val="00B24E4C"/>
    <w:rsid w:val="00B41AF3"/>
    <w:rsid w:val="00B639A4"/>
    <w:rsid w:val="00B92D7D"/>
    <w:rsid w:val="00BA2515"/>
    <w:rsid w:val="00BA29E3"/>
    <w:rsid w:val="00BA321A"/>
    <w:rsid w:val="00BB2BC1"/>
    <w:rsid w:val="00BF29D8"/>
    <w:rsid w:val="00C15E9D"/>
    <w:rsid w:val="00C16B2C"/>
    <w:rsid w:val="00C23193"/>
    <w:rsid w:val="00C30DCE"/>
    <w:rsid w:val="00C778BD"/>
    <w:rsid w:val="00C86890"/>
    <w:rsid w:val="00C92F9A"/>
    <w:rsid w:val="00CB207C"/>
    <w:rsid w:val="00CB5678"/>
    <w:rsid w:val="00CC55CA"/>
    <w:rsid w:val="00D0015C"/>
    <w:rsid w:val="00D13031"/>
    <w:rsid w:val="00D40237"/>
    <w:rsid w:val="00D415C0"/>
    <w:rsid w:val="00D51A0E"/>
    <w:rsid w:val="00D85F58"/>
    <w:rsid w:val="00D94355"/>
    <w:rsid w:val="00DA5858"/>
    <w:rsid w:val="00DD6964"/>
    <w:rsid w:val="00DE67C9"/>
    <w:rsid w:val="00E046DD"/>
    <w:rsid w:val="00E10505"/>
    <w:rsid w:val="00E277E5"/>
    <w:rsid w:val="00E5212F"/>
    <w:rsid w:val="00E56B37"/>
    <w:rsid w:val="00E73D4F"/>
    <w:rsid w:val="00EA0451"/>
    <w:rsid w:val="00EB1475"/>
    <w:rsid w:val="00EB4AC1"/>
    <w:rsid w:val="00EB76B4"/>
    <w:rsid w:val="00EC627E"/>
    <w:rsid w:val="00EC7158"/>
    <w:rsid w:val="00ED3F2F"/>
    <w:rsid w:val="00EE0DDE"/>
    <w:rsid w:val="00EF1389"/>
    <w:rsid w:val="00F20E72"/>
    <w:rsid w:val="00F2166A"/>
    <w:rsid w:val="00F26517"/>
    <w:rsid w:val="00F36FDA"/>
    <w:rsid w:val="00F72E81"/>
    <w:rsid w:val="00FB2BFE"/>
    <w:rsid w:val="00FC220A"/>
    <w:rsid w:val="00FD2C1C"/>
    <w:rsid w:val="00FE0FBD"/>
    <w:rsid w:val="00FE6EF5"/>
    <w:rsid w:val="00FF2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EEC2"/>
  <w15:docId w15:val="{683FFD3C-BC7F-4CDF-B43B-7008E01C9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Times New Roman" w:eastAsia="Times New Roman" w:hAnsi="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Footer">
    <w:name w:val="footer"/>
    <w:basedOn w:val="Normal"/>
    <w:link w:val="FooterChar"/>
    <w:uiPriority w:val="99"/>
    <w:unhideWhenUsed/>
    <w:rsid w:val="009C15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157D"/>
    <w:rPr>
      <w:rFonts w:ascii="Times New Roman" w:eastAsia="Times New Roman" w:hAnsi="Times New Roman" w:cs="Times New Roman"/>
    </w:rPr>
  </w:style>
  <w:style w:type="paragraph" w:styleId="ListParagraph">
    <w:name w:val="List Paragraph"/>
    <w:basedOn w:val="Normal"/>
    <w:uiPriority w:val="34"/>
    <w:qFormat/>
    <w:rsid w:val="00E10505"/>
    <w:pPr>
      <w:spacing w:after="160" w:line="259" w:lineRule="auto"/>
      <w:ind w:left="720"/>
      <w:contextualSpacing/>
    </w:pPr>
    <w:rPr>
      <w:rFonts w:asciiTheme="minorHAnsi" w:eastAsiaTheme="minorHAnsi" w:hAnsiTheme="minorHAnsi" w:cstheme="minorBidi"/>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445F9-81F9-46ED-A57A-B86FEE13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11414</Words>
  <Characters>65065</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Toth Erika Eva</dc:creator>
  <cp:lastModifiedBy>Nagy Gabriella</cp:lastModifiedBy>
  <cp:revision>8</cp:revision>
  <dcterms:created xsi:type="dcterms:W3CDTF">2021-10-13T07:32:00Z</dcterms:created>
  <dcterms:modified xsi:type="dcterms:W3CDTF">2025-04-28T07:45:00Z</dcterms:modified>
</cp:coreProperties>
</file>